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611" w:rsidRPr="006B52FA" w:rsidRDefault="00457611" w:rsidP="00457611">
      <w:pPr>
        <w:autoSpaceDE w:val="0"/>
        <w:autoSpaceDN w:val="0"/>
        <w:adjustRightInd w:val="0"/>
        <w:snapToGrid w:val="0"/>
        <w:spacing w:line="360" w:lineRule="auto"/>
        <w:rPr>
          <w:rFonts w:ascii="黑体" w:eastAsia="黑体" w:hAnsi="宋体" w:cs="宋体"/>
          <w:kern w:val="0"/>
          <w:sz w:val="32"/>
          <w:szCs w:val="32"/>
          <w:lang w:val="zh-CN"/>
        </w:rPr>
      </w:pPr>
      <w:bookmarkStart w:id="0" w:name="_Toc360693696"/>
      <w:r w:rsidRPr="006B52FA">
        <w:rPr>
          <w:rFonts w:ascii="黑体" w:eastAsia="黑体" w:hAnsi="宋体" w:cs="宋体" w:hint="eastAsia"/>
          <w:kern w:val="0"/>
          <w:sz w:val="32"/>
          <w:szCs w:val="32"/>
          <w:lang w:val="zh-CN"/>
        </w:rPr>
        <w:t>附件</w:t>
      </w:r>
      <w:r w:rsidR="008775C0">
        <w:rPr>
          <w:rFonts w:ascii="黑体" w:eastAsia="黑体" w:hAnsi="宋体" w:cs="宋体" w:hint="eastAsia"/>
          <w:kern w:val="0"/>
          <w:sz w:val="32"/>
          <w:szCs w:val="32"/>
          <w:lang w:val="zh-CN"/>
        </w:rPr>
        <w:t>2</w:t>
      </w:r>
      <w:r w:rsidR="00B658AA">
        <w:rPr>
          <w:rFonts w:ascii="黑体" w:eastAsia="黑体" w:hAnsi="宋体" w:cs="宋体" w:hint="eastAsia"/>
          <w:kern w:val="0"/>
          <w:sz w:val="32"/>
          <w:szCs w:val="32"/>
          <w:lang w:val="zh-CN"/>
        </w:rPr>
        <w:t>：</w:t>
      </w:r>
    </w:p>
    <w:p w:rsidR="00457611" w:rsidRPr="006D1D87" w:rsidRDefault="00457611" w:rsidP="00457611">
      <w:pPr>
        <w:widowControl/>
        <w:adjustRightInd w:val="0"/>
        <w:snapToGrid w:val="0"/>
        <w:spacing w:line="280" w:lineRule="atLeast"/>
        <w:ind w:right="34"/>
        <w:jc w:val="center"/>
        <w:rPr>
          <w:rFonts w:ascii="仿宋_GB2312" w:eastAsia="仿宋_GB2312" w:hAnsi="宋体" w:cs="Arial"/>
          <w:color w:val="000000"/>
          <w:kern w:val="0"/>
          <w:sz w:val="28"/>
          <w:szCs w:val="28"/>
        </w:rPr>
      </w:pPr>
      <w:r w:rsidRPr="006D1D87">
        <w:rPr>
          <w:rFonts w:ascii="仿宋_GB2312" w:eastAsia="仿宋_GB2312" w:hAnsi="宋体" w:cs="Arial" w:hint="eastAsia"/>
          <w:color w:val="000000"/>
          <w:kern w:val="0"/>
          <w:sz w:val="28"/>
          <w:szCs w:val="28"/>
        </w:rPr>
        <w:t>北京工业职业技术学院</w:t>
      </w:r>
    </w:p>
    <w:p w:rsidR="00457611" w:rsidRPr="006D1D87" w:rsidRDefault="00D94C80" w:rsidP="00457611">
      <w:pPr>
        <w:widowControl/>
        <w:adjustRightInd w:val="0"/>
        <w:snapToGrid w:val="0"/>
        <w:spacing w:line="280" w:lineRule="atLeast"/>
        <w:ind w:right="34"/>
        <w:jc w:val="center"/>
        <w:rPr>
          <w:rFonts w:ascii="仿宋_GB2312" w:eastAsia="仿宋_GB2312" w:hAnsi="宋体" w:cs="Arial"/>
          <w:b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Arial" w:hint="eastAsia"/>
          <w:b/>
          <w:color w:val="000000"/>
          <w:kern w:val="0"/>
          <w:sz w:val="28"/>
          <w:szCs w:val="28"/>
        </w:rPr>
        <w:t>政府采购集中采购</w:t>
      </w:r>
      <w:r w:rsidR="00457611" w:rsidRPr="006D1D87">
        <w:rPr>
          <w:rFonts w:ascii="仿宋_GB2312" w:eastAsia="仿宋_GB2312" w:hAnsi="宋体" w:cs="Arial" w:hint="eastAsia"/>
          <w:b/>
          <w:color w:val="000000"/>
          <w:kern w:val="0"/>
          <w:sz w:val="28"/>
          <w:szCs w:val="28"/>
        </w:rPr>
        <w:t>专家验收</w:t>
      </w:r>
      <w:bookmarkEnd w:id="0"/>
      <w:r w:rsidR="00457611" w:rsidRPr="006D1D87">
        <w:rPr>
          <w:rFonts w:ascii="仿宋_GB2312" w:eastAsia="仿宋_GB2312" w:hAnsi="宋体" w:cs="Arial" w:hint="eastAsia"/>
          <w:b/>
          <w:color w:val="000000"/>
          <w:kern w:val="0"/>
          <w:sz w:val="28"/>
          <w:szCs w:val="28"/>
        </w:rPr>
        <w:t>报告</w:t>
      </w: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6"/>
        <w:gridCol w:w="1412"/>
        <w:gridCol w:w="540"/>
        <w:gridCol w:w="1771"/>
        <w:gridCol w:w="329"/>
        <w:gridCol w:w="60"/>
        <w:gridCol w:w="990"/>
        <w:gridCol w:w="270"/>
        <w:gridCol w:w="615"/>
        <w:gridCol w:w="146"/>
        <w:gridCol w:w="19"/>
        <w:gridCol w:w="525"/>
        <w:gridCol w:w="135"/>
        <w:gridCol w:w="1440"/>
      </w:tblGrid>
      <w:tr w:rsidR="00457611" w:rsidRPr="006F3CBC" w:rsidTr="006F3CBC">
        <w:trPr>
          <w:trHeight w:val="567"/>
        </w:trPr>
        <w:tc>
          <w:tcPr>
            <w:tcW w:w="2448" w:type="dxa"/>
            <w:gridSpan w:val="3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457611" w:rsidRPr="006F3CBC" w:rsidRDefault="00457611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微软雅黑" w:cs="宋体"/>
                <w:b/>
                <w:lang w:val="zh-CN"/>
              </w:rPr>
            </w:pPr>
            <w:r w:rsidRPr="006F3CBC">
              <w:rPr>
                <w:rFonts w:ascii="仿宋_GB2312" w:eastAsia="仿宋_GB2312" w:hAnsi="微软雅黑" w:cs="宋体" w:hint="eastAsia"/>
                <w:b/>
                <w:lang w:val="zh-CN"/>
              </w:rPr>
              <w:t>项目名称</w:t>
            </w:r>
          </w:p>
        </w:tc>
        <w:tc>
          <w:tcPr>
            <w:tcW w:w="6300" w:type="dxa"/>
            <w:gridSpan w:val="11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57611" w:rsidRPr="006F3CBC" w:rsidRDefault="00457611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微软雅黑" w:cs="宋体"/>
                <w:b/>
                <w:lang w:val="zh-CN"/>
              </w:rPr>
            </w:pPr>
          </w:p>
        </w:tc>
      </w:tr>
      <w:tr w:rsidR="00D94C80" w:rsidRPr="006F3CBC" w:rsidTr="006E2957">
        <w:trPr>
          <w:trHeight w:val="567"/>
        </w:trPr>
        <w:tc>
          <w:tcPr>
            <w:tcW w:w="2448" w:type="dxa"/>
            <w:gridSpan w:val="3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D94C80" w:rsidRPr="006F3CBC" w:rsidRDefault="00D94C80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微软雅黑" w:cs="宋体"/>
                <w:b/>
                <w:lang w:val="zh-CN"/>
              </w:rPr>
            </w:pPr>
            <w:r w:rsidRPr="006F3CBC">
              <w:rPr>
                <w:rFonts w:ascii="仿宋_GB2312" w:eastAsia="仿宋_GB2312" w:hAnsi="微软雅黑" w:cs="宋体" w:hint="eastAsia"/>
                <w:b/>
                <w:lang w:val="zh-CN"/>
              </w:rPr>
              <w:t>项目代码</w:t>
            </w:r>
          </w:p>
        </w:tc>
        <w:tc>
          <w:tcPr>
            <w:tcW w:w="210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94C80" w:rsidRPr="006F3CBC" w:rsidRDefault="00D94C80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微软雅黑" w:cs="宋体"/>
                <w:b/>
                <w:lang w:val="zh-CN"/>
              </w:rPr>
            </w:pPr>
          </w:p>
        </w:tc>
        <w:tc>
          <w:tcPr>
            <w:tcW w:w="2100" w:type="dxa"/>
            <w:gridSpan w:val="6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94C80" w:rsidRPr="006F3CBC" w:rsidRDefault="00D94C80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微软雅黑" w:cs="宋体"/>
                <w:b/>
                <w:lang w:val="zh-CN"/>
              </w:rPr>
            </w:pPr>
            <w:r w:rsidRPr="006F3CBC">
              <w:rPr>
                <w:rFonts w:ascii="仿宋_GB2312" w:eastAsia="仿宋_GB2312" w:hAnsi="微软雅黑" w:cs="宋体" w:hint="eastAsia"/>
                <w:b/>
                <w:lang w:val="zh-CN"/>
              </w:rPr>
              <w:t>项目部门</w:t>
            </w:r>
          </w:p>
        </w:tc>
        <w:tc>
          <w:tcPr>
            <w:tcW w:w="2100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94C80" w:rsidRPr="006F3CBC" w:rsidRDefault="00D94C80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微软雅黑" w:cs="宋体"/>
                <w:b/>
                <w:lang w:val="zh-CN"/>
              </w:rPr>
            </w:pPr>
          </w:p>
        </w:tc>
      </w:tr>
      <w:tr w:rsidR="00457611" w:rsidRPr="006F3CBC" w:rsidTr="006F3CBC">
        <w:trPr>
          <w:trHeight w:val="567"/>
        </w:trPr>
        <w:tc>
          <w:tcPr>
            <w:tcW w:w="2448" w:type="dxa"/>
            <w:gridSpan w:val="3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457611" w:rsidRPr="006F3CBC" w:rsidRDefault="00D94C80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微软雅黑" w:cs="宋体"/>
                <w:b/>
                <w:lang w:val="zh-CN"/>
              </w:rPr>
            </w:pPr>
            <w:r w:rsidRPr="006F3CBC">
              <w:rPr>
                <w:rFonts w:ascii="仿宋_GB2312" w:eastAsia="仿宋_GB2312" w:hAnsi="微软雅黑" w:cs="宋体" w:hint="eastAsia"/>
                <w:b/>
                <w:lang w:val="zh-CN"/>
              </w:rPr>
              <w:t>部门负责人</w:t>
            </w:r>
          </w:p>
        </w:tc>
        <w:tc>
          <w:tcPr>
            <w:tcW w:w="2160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57611" w:rsidRPr="006F3CBC" w:rsidRDefault="00457611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微软雅黑" w:cs="宋体"/>
                <w:b/>
                <w:lang w:val="zh-CN"/>
              </w:rPr>
            </w:pPr>
          </w:p>
        </w:tc>
        <w:tc>
          <w:tcPr>
            <w:tcW w:w="2021" w:type="dxa"/>
            <w:gridSpan w:val="4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57611" w:rsidRPr="006F3CBC" w:rsidRDefault="00D94C80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微软雅黑" w:cs="宋体"/>
                <w:b/>
                <w:lang w:val="zh-CN"/>
              </w:rPr>
            </w:pPr>
            <w:r>
              <w:rPr>
                <w:rFonts w:ascii="仿宋_GB2312" w:eastAsia="仿宋_GB2312" w:hAnsi="微软雅黑" w:cs="宋体" w:hint="eastAsia"/>
                <w:b/>
                <w:lang w:val="zh-CN"/>
              </w:rPr>
              <w:t>项目负责人</w:t>
            </w:r>
          </w:p>
        </w:tc>
        <w:tc>
          <w:tcPr>
            <w:tcW w:w="2119" w:type="dxa"/>
            <w:gridSpan w:val="4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57611" w:rsidRPr="006F3CBC" w:rsidRDefault="00457611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微软雅黑" w:cs="宋体"/>
                <w:b/>
                <w:lang w:val="zh-CN"/>
              </w:rPr>
            </w:pPr>
          </w:p>
        </w:tc>
      </w:tr>
      <w:tr w:rsidR="00615573" w:rsidRPr="006F3CBC" w:rsidTr="00F443CD">
        <w:trPr>
          <w:trHeight w:val="567"/>
        </w:trPr>
        <w:tc>
          <w:tcPr>
            <w:tcW w:w="2448" w:type="dxa"/>
            <w:gridSpan w:val="3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615573" w:rsidRPr="006F3CBC" w:rsidRDefault="00D94C80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微软雅黑" w:cs="宋体"/>
                <w:b/>
                <w:lang w:val="zh-CN"/>
              </w:rPr>
            </w:pPr>
            <w:r>
              <w:rPr>
                <w:rFonts w:ascii="仿宋_GB2312" w:eastAsia="仿宋_GB2312" w:hAnsi="微软雅黑" w:cs="宋体" w:hint="eastAsia"/>
                <w:b/>
                <w:lang w:val="zh-CN"/>
              </w:rPr>
              <w:t>供货</w:t>
            </w:r>
            <w:r w:rsidR="00615573">
              <w:rPr>
                <w:rFonts w:ascii="仿宋_GB2312" w:eastAsia="仿宋_GB2312" w:hAnsi="微软雅黑" w:cs="宋体" w:hint="eastAsia"/>
                <w:b/>
                <w:lang w:val="zh-CN"/>
              </w:rPr>
              <w:t>单位</w:t>
            </w:r>
          </w:p>
        </w:tc>
        <w:tc>
          <w:tcPr>
            <w:tcW w:w="3150" w:type="dxa"/>
            <w:gridSpan w:val="4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15573" w:rsidRPr="006F3CBC" w:rsidRDefault="00615573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微软雅黑" w:cs="宋体"/>
                <w:b/>
                <w:lang w:val="zh-CN"/>
              </w:rPr>
            </w:pPr>
          </w:p>
        </w:tc>
        <w:tc>
          <w:tcPr>
            <w:tcW w:w="1575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15573" w:rsidRPr="006F3CBC" w:rsidRDefault="00615573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微软雅黑" w:cs="宋体"/>
                <w:b/>
                <w:lang w:val="zh-CN"/>
              </w:rPr>
            </w:pPr>
            <w:r w:rsidRPr="006F3CBC">
              <w:rPr>
                <w:rFonts w:ascii="仿宋_GB2312" w:eastAsia="仿宋_GB2312" w:hAnsi="微软雅黑" w:cs="宋体" w:hint="eastAsia"/>
                <w:b/>
                <w:lang w:val="zh-CN"/>
              </w:rPr>
              <w:t>批复</w:t>
            </w:r>
            <w:r w:rsidR="00530AD4">
              <w:rPr>
                <w:rFonts w:ascii="仿宋_GB2312" w:eastAsia="仿宋_GB2312" w:hAnsi="微软雅黑" w:cs="宋体" w:hint="eastAsia"/>
                <w:b/>
                <w:lang w:val="zh-CN"/>
              </w:rPr>
              <w:t>总</w:t>
            </w:r>
            <w:r w:rsidRPr="006F3CBC">
              <w:rPr>
                <w:rFonts w:ascii="仿宋_GB2312" w:eastAsia="仿宋_GB2312" w:hAnsi="微软雅黑" w:cs="宋体" w:hint="eastAsia"/>
                <w:b/>
                <w:lang w:val="zh-CN"/>
              </w:rPr>
              <w:t>预算</w:t>
            </w:r>
          </w:p>
        </w:tc>
        <w:tc>
          <w:tcPr>
            <w:tcW w:w="1575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15573" w:rsidRPr="006F3CBC" w:rsidRDefault="00615573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微软雅黑" w:cs="宋体"/>
                <w:b/>
                <w:lang w:val="zh-CN"/>
              </w:rPr>
            </w:pPr>
          </w:p>
        </w:tc>
      </w:tr>
      <w:tr w:rsidR="00972998" w:rsidRPr="006F3CBC" w:rsidTr="00875ACE">
        <w:trPr>
          <w:trHeight w:val="567"/>
        </w:trPr>
        <w:tc>
          <w:tcPr>
            <w:tcW w:w="2448" w:type="dxa"/>
            <w:gridSpan w:val="3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972998" w:rsidRPr="006F3CBC" w:rsidRDefault="00752C99" w:rsidP="00D94C80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微软雅黑" w:cs="宋体" w:hint="eastAsia"/>
                <w:b/>
                <w:lang w:val="zh-CN"/>
              </w:rPr>
            </w:pPr>
            <w:r>
              <w:rPr>
                <w:rFonts w:ascii="仿宋_GB2312" w:eastAsia="仿宋_GB2312" w:hAnsi="微软雅黑" w:cs="宋体" w:hint="eastAsia"/>
                <w:b/>
                <w:lang w:val="zh-CN"/>
              </w:rPr>
              <w:t>项目年度</w:t>
            </w:r>
          </w:p>
        </w:tc>
        <w:tc>
          <w:tcPr>
            <w:tcW w:w="177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72998" w:rsidRPr="006F3CBC" w:rsidRDefault="00972998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微软雅黑" w:cs="宋体"/>
                <w:b/>
                <w:lang w:val="zh-CN"/>
              </w:rPr>
            </w:pPr>
          </w:p>
        </w:tc>
        <w:tc>
          <w:tcPr>
            <w:tcW w:w="2264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72998" w:rsidRPr="006F3CBC" w:rsidRDefault="00752C99" w:rsidP="00615573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微软雅黑" w:cs="宋体"/>
                <w:b/>
                <w:lang w:val="zh-CN"/>
              </w:rPr>
            </w:pPr>
            <w:r>
              <w:rPr>
                <w:rFonts w:ascii="仿宋_GB2312" w:eastAsia="仿宋_GB2312" w:hAnsi="微软雅黑" w:cs="宋体" w:hint="eastAsia"/>
                <w:b/>
                <w:lang w:val="zh-CN"/>
              </w:rPr>
              <w:t>合同金额</w:t>
            </w:r>
          </w:p>
        </w:tc>
        <w:tc>
          <w:tcPr>
            <w:tcW w:w="2265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72998" w:rsidRPr="006F3CBC" w:rsidRDefault="00972998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微软雅黑" w:cs="宋体"/>
                <w:b/>
                <w:lang w:val="zh-CN"/>
              </w:rPr>
            </w:pPr>
          </w:p>
        </w:tc>
      </w:tr>
      <w:tr w:rsidR="00457611" w:rsidRPr="006F3CBC" w:rsidTr="00615573">
        <w:trPr>
          <w:trHeight w:val="3158"/>
        </w:trPr>
        <w:tc>
          <w:tcPr>
            <w:tcW w:w="496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457611" w:rsidRPr="006F3CBC" w:rsidRDefault="00457611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微软雅黑" w:cs="宋体"/>
                <w:b/>
                <w:lang w:val="zh-CN"/>
              </w:rPr>
            </w:pPr>
            <w:r w:rsidRPr="006F3CBC">
              <w:rPr>
                <w:rFonts w:ascii="仿宋_GB2312" w:eastAsia="仿宋_GB2312" w:hAnsi="微软雅黑" w:cs="宋体" w:hint="eastAsia"/>
                <w:b/>
                <w:lang w:val="zh-CN"/>
              </w:rPr>
              <w:t>验收专家组意见</w:t>
            </w:r>
          </w:p>
        </w:tc>
        <w:tc>
          <w:tcPr>
            <w:tcW w:w="8252" w:type="dxa"/>
            <w:gridSpan w:val="13"/>
            <w:tcBorders>
              <w:left w:val="single" w:sz="4" w:space="0" w:color="000000"/>
            </w:tcBorders>
            <w:shd w:val="clear" w:color="auto" w:fill="auto"/>
          </w:tcPr>
          <w:p w:rsidR="00457611" w:rsidRPr="006F3CBC" w:rsidRDefault="00457611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eastAsia="仿宋_GB2312" w:hAnsi="Arial" w:cs="Arial"/>
                <w:color w:val="000000"/>
                <w:kern w:val="0"/>
                <w:sz w:val="24"/>
              </w:rPr>
            </w:pPr>
          </w:p>
          <w:p w:rsidR="00457611" w:rsidRPr="006F3CBC" w:rsidRDefault="00457611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eastAsia="仿宋_GB2312" w:hAnsi="Arial" w:cs="Arial"/>
                <w:color w:val="000000"/>
                <w:kern w:val="0"/>
                <w:sz w:val="24"/>
              </w:rPr>
            </w:pPr>
          </w:p>
          <w:p w:rsidR="00457611" w:rsidRPr="006F3CBC" w:rsidRDefault="00457611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eastAsia="仿宋_GB2312" w:hAnsi="Arial" w:cs="Arial"/>
                <w:color w:val="000000"/>
                <w:kern w:val="0"/>
                <w:sz w:val="24"/>
              </w:rPr>
            </w:pPr>
          </w:p>
          <w:p w:rsidR="00457611" w:rsidRPr="006F3CBC" w:rsidRDefault="00457611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eastAsia="仿宋_GB2312" w:hAnsi="Arial" w:cs="Arial"/>
                <w:color w:val="000000"/>
                <w:kern w:val="0"/>
                <w:sz w:val="24"/>
              </w:rPr>
            </w:pPr>
          </w:p>
          <w:p w:rsidR="00457611" w:rsidRPr="006F3CBC" w:rsidRDefault="00457611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ind w:firstLineChars="2000" w:firstLine="4800"/>
              <w:rPr>
                <w:rFonts w:ascii="仿宋_GB2312" w:eastAsia="仿宋_GB2312" w:hAnsi="Arial" w:cs="Arial"/>
                <w:color w:val="000000"/>
                <w:kern w:val="0"/>
                <w:sz w:val="24"/>
              </w:rPr>
            </w:pPr>
            <w:r w:rsidRPr="006F3CBC">
              <w:rPr>
                <w:rFonts w:ascii="仿宋_GB2312" w:eastAsia="仿宋_GB2312" w:hAnsi="Arial" w:cs="Arial" w:hint="eastAsia"/>
                <w:color w:val="000000"/>
                <w:kern w:val="0"/>
                <w:sz w:val="24"/>
              </w:rPr>
              <w:t>专家组组长签字：</w:t>
            </w:r>
          </w:p>
          <w:p w:rsidR="00457611" w:rsidRPr="006F3CBC" w:rsidRDefault="00457611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ind w:firstLineChars="2050" w:firstLine="4920"/>
              <w:rPr>
                <w:rFonts w:ascii="仿宋_GB2312" w:eastAsia="仿宋_GB2312" w:hAnsi="Arial" w:cs="Arial"/>
                <w:color w:val="000000"/>
                <w:kern w:val="0"/>
                <w:sz w:val="24"/>
              </w:rPr>
            </w:pPr>
            <w:r w:rsidRPr="006F3CBC">
              <w:rPr>
                <w:rFonts w:ascii="仿宋_GB2312" w:eastAsia="仿宋_GB2312" w:hAnsi="Arial" w:cs="Arial" w:hint="eastAsia"/>
                <w:color w:val="000000"/>
                <w:kern w:val="0"/>
                <w:sz w:val="24"/>
              </w:rPr>
              <w:t>验收日期：</w:t>
            </w:r>
          </w:p>
        </w:tc>
      </w:tr>
      <w:tr w:rsidR="00457611" w:rsidRPr="006F3CBC" w:rsidTr="006F3CBC">
        <w:trPr>
          <w:trHeight w:val="576"/>
        </w:trPr>
        <w:tc>
          <w:tcPr>
            <w:tcW w:w="496" w:type="dxa"/>
            <w:vMerge w:val="restar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457611" w:rsidRPr="006F3CBC" w:rsidRDefault="00457611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eastAsia="仿宋_GB2312" w:hAnsi="微软雅黑" w:cs="宋体"/>
                <w:b/>
                <w:lang w:val="zh-CN"/>
              </w:rPr>
            </w:pPr>
            <w:r w:rsidRPr="006F3CBC">
              <w:rPr>
                <w:rFonts w:ascii="仿宋_GB2312" w:eastAsia="仿宋_GB2312" w:hAnsi="微软雅黑" w:cs="宋体" w:hint="eastAsia"/>
                <w:b/>
                <w:lang w:val="zh-CN"/>
              </w:rPr>
              <w:t>验收专家组情况</w:t>
            </w:r>
          </w:p>
        </w:tc>
        <w:tc>
          <w:tcPr>
            <w:tcW w:w="1412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57611" w:rsidRPr="006F3CBC" w:rsidRDefault="00457611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微软雅黑" w:cs="宋体"/>
                <w:b/>
                <w:lang w:val="zh-CN"/>
              </w:rPr>
            </w:pPr>
            <w:r w:rsidRPr="006F3CBC">
              <w:rPr>
                <w:rFonts w:ascii="仿宋_GB2312" w:eastAsia="仿宋_GB2312" w:hAnsi="微软雅黑" w:cs="宋体" w:hint="eastAsia"/>
                <w:b/>
                <w:lang w:val="zh-CN"/>
              </w:rPr>
              <w:t>姓  名</w:t>
            </w:r>
          </w:p>
        </w:tc>
        <w:tc>
          <w:tcPr>
            <w:tcW w:w="3960" w:type="dxa"/>
            <w:gridSpan w:val="6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57611" w:rsidRPr="006F3CBC" w:rsidRDefault="00457611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微软雅黑" w:cs="宋体"/>
                <w:b/>
                <w:lang w:val="zh-CN"/>
              </w:rPr>
            </w:pPr>
            <w:r w:rsidRPr="006F3CBC">
              <w:rPr>
                <w:rFonts w:ascii="仿宋_GB2312" w:eastAsia="仿宋_GB2312" w:hAnsi="微软雅黑" w:cs="宋体" w:hint="eastAsia"/>
                <w:b/>
                <w:lang w:val="zh-CN"/>
              </w:rPr>
              <w:t>单          位</w:t>
            </w:r>
          </w:p>
        </w:tc>
        <w:tc>
          <w:tcPr>
            <w:tcW w:w="1440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57611" w:rsidRPr="006F3CBC" w:rsidRDefault="00457611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微软雅黑" w:cs="宋体"/>
                <w:b/>
                <w:lang w:val="zh-CN"/>
              </w:rPr>
            </w:pPr>
            <w:r w:rsidRPr="006F3CBC">
              <w:rPr>
                <w:rFonts w:ascii="仿宋_GB2312" w:eastAsia="仿宋_GB2312" w:hAnsi="微软雅黑" w:cs="宋体" w:hint="eastAsia"/>
                <w:b/>
                <w:lang w:val="zh-CN"/>
              </w:rPr>
              <w:t>职务职称</w:t>
            </w:r>
          </w:p>
        </w:tc>
        <w:tc>
          <w:tcPr>
            <w:tcW w:w="144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57611" w:rsidRPr="006F3CBC" w:rsidRDefault="00457611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微软雅黑" w:cs="宋体"/>
                <w:b/>
                <w:lang w:val="zh-CN"/>
              </w:rPr>
            </w:pPr>
            <w:r w:rsidRPr="006F3CBC">
              <w:rPr>
                <w:rFonts w:ascii="仿宋_GB2312" w:eastAsia="仿宋_GB2312" w:hAnsi="微软雅黑" w:cs="宋体" w:hint="eastAsia"/>
                <w:b/>
                <w:lang w:val="zh-CN"/>
              </w:rPr>
              <w:t>签  字</w:t>
            </w:r>
          </w:p>
        </w:tc>
      </w:tr>
      <w:tr w:rsidR="00457611" w:rsidRPr="006F3CBC" w:rsidTr="006F3CBC">
        <w:trPr>
          <w:trHeight w:val="693"/>
        </w:trPr>
        <w:tc>
          <w:tcPr>
            <w:tcW w:w="496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457611" w:rsidRPr="006F3CBC" w:rsidRDefault="00457611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eastAsia="仿宋_GB2312" w:hAnsi="微软雅黑" w:cs="宋体"/>
                <w:b/>
                <w:lang w:val="zh-CN"/>
              </w:rPr>
            </w:pPr>
          </w:p>
        </w:tc>
        <w:tc>
          <w:tcPr>
            <w:tcW w:w="141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57611" w:rsidRPr="006F3CBC" w:rsidRDefault="00457611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eastAsia="仿宋_GB2312" w:hAnsi="微软雅黑" w:cs="宋体"/>
                <w:b/>
                <w:lang w:val="zh-CN"/>
              </w:rPr>
            </w:pPr>
          </w:p>
        </w:tc>
        <w:tc>
          <w:tcPr>
            <w:tcW w:w="3960" w:type="dxa"/>
            <w:gridSpan w:val="6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57611" w:rsidRPr="006F3CBC" w:rsidRDefault="00457611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eastAsia="仿宋_GB2312" w:hAnsi="微软雅黑" w:cs="宋体"/>
                <w:b/>
                <w:lang w:val="zh-CN"/>
              </w:rPr>
            </w:pPr>
          </w:p>
        </w:tc>
        <w:tc>
          <w:tcPr>
            <w:tcW w:w="1440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57611" w:rsidRPr="006F3CBC" w:rsidRDefault="00457611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eastAsia="仿宋_GB2312" w:hAnsi="微软雅黑" w:cs="宋体"/>
                <w:b/>
                <w:lang w:val="zh-CN"/>
              </w:rPr>
            </w:pPr>
          </w:p>
        </w:tc>
        <w:tc>
          <w:tcPr>
            <w:tcW w:w="144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57611" w:rsidRPr="006F3CBC" w:rsidRDefault="00457611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eastAsia="仿宋_GB2312" w:hAnsi="微软雅黑" w:cs="宋体"/>
                <w:b/>
                <w:lang w:val="zh-CN"/>
              </w:rPr>
            </w:pPr>
          </w:p>
        </w:tc>
      </w:tr>
      <w:tr w:rsidR="00457611" w:rsidRPr="006F3CBC" w:rsidTr="006F3CBC">
        <w:trPr>
          <w:trHeight w:val="693"/>
        </w:trPr>
        <w:tc>
          <w:tcPr>
            <w:tcW w:w="496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457611" w:rsidRPr="006F3CBC" w:rsidRDefault="00457611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eastAsia="仿宋_GB2312" w:hAnsi="微软雅黑" w:cs="宋体"/>
                <w:b/>
                <w:lang w:val="zh-CN"/>
              </w:rPr>
            </w:pPr>
          </w:p>
        </w:tc>
        <w:tc>
          <w:tcPr>
            <w:tcW w:w="141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57611" w:rsidRPr="006F3CBC" w:rsidRDefault="00457611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eastAsia="仿宋_GB2312" w:hAnsi="微软雅黑" w:cs="宋体"/>
                <w:b/>
                <w:lang w:val="zh-CN"/>
              </w:rPr>
            </w:pPr>
          </w:p>
        </w:tc>
        <w:tc>
          <w:tcPr>
            <w:tcW w:w="3960" w:type="dxa"/>
            <w:gridSpan w:val="6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57611" w:rsidRPr="006F3CBC" w:rsidRDefault="00457611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eastAsia="仿宋_GB2312" w:hAnsi="微软雅黑" w:cs="宋体"/>
                <w:b/>
                <w:lang w:val="zh-CN"/>
              </w:rPr>
            </w:pPr>
          </w:p>
        </w:tc>
        <w:tc>
          <w:tcPr>
            <w:tcW w:w="1440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57611" w:rsidRPr="006F3CBC" w:rsidRDefault="00457611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eastAsia="仿宋_GB2312" w:hAnsi="微软雅黑" w:cs="宋体"/>
                <w:b/>
                <w:lang w:val="zh-CN"/>
              </w:rPr>
            </w:pPr>
          </w:p>
        </w:tc>
        <w:tc>
          <w:tcPr>
            <w:tcW w:w="144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57611" w:rsidRPr="006F3CBC" w:rsidRDefault="00457611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eastAsia="仿宋_GB2312" w:hAnsi="微软雅黑" w:cs="宋体"/>
                <w:b/>
                <w:lang w:val="zh-CN"/>
              </w:rPr>
            </w:pPr>
          </w:p>
        </w:tc>
      </w:tr>
      <w:tr w:rsidR="00457611" w:rsidRPr="006F3CBC" w:rsidTr="006F3CBC">
        <w:trPr>
          <w:trHeight w:val="693"/>
        </w:trPr>
        <w:tc>
          <w:tcPr>
            <w:tcW w:w="496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457611" w:rsidRPr="006F3CBC" w:rsidRDefault="00457611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eastAsia="仿宋_GB2312" w:hAnsi="微软雅黑" w:cs="宋体"/>
                <w:b/>
                <w:lang w:val="zh-CN"/>
              </w:rPr>
            </w:pPr>
          </w:p>
        </w:tc>
        <w:tc>
          <w:tcPr>
            <w:tcW w:w="141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57611" w:rsidRPr="006F3CBC" w:rsidRDefault="00457611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eastAsia="仿宋_GB2312" w:hAnsi="微软雅黑" w:cs="宋体"/>
                <w:b/>
                <w:lang w:val="zh-CN"/>
              </w:rPr>
            </w:pPr>
          </w:p>
        </w:tc>
        <w:tc>
          <w:tcPr>
            <w:tcW w:w="3960" w:type="dxa"/>
            <w:gridSpan w:val="6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57611" w:rsidRPr="006F3CBC" w:rsidRDefault="00457611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eastAsia="仿宋_GB2312" w:hAnsi="微软雅黑" w:cs="宋体"/>
                <w:b/>
                <w:lang w:val="zh-CN"/>
              </w:rPr>
            </w:pPr>
          </w:p>
        </w:tc>
        <w:tc>
          <w:tcPr>
            <w:tcW w:w="1440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57611" w:rsidRPr="006F3CBC" w:rsidRDefault="00457611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eastAsia="仿宋_GB2312" w:hAnsi="微软雅黑" w:cs="宋体"/>
                <w:b/>
                <w:lang w:val="zh-CN"/>
              </w:rPr>
            </w:pPr>
          </w:p>
        </w:tc>
        <w:tc>
          <w:tcPr>
            <w:tcW w:w="144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57611" w:rsidRPr="006F3CBC" w:rsidRDefault="00457611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eastAsia="仿宋_GB2312" w:hAnsi="微软雅黑" w:cs="宋体"/>
                <w:b/>
                <w:lang w:val="zh-CN"/>
              </w:rPr>
            </w:pPr>
          </w:p>
        </w:tc>
      </w:tr>
      <w:tr w:rsidR="00457611" w:rsidRPr="006F3CBC" w:rsidTr="006F3CBC">
        <w:trPr>
          <w:trHeight w:val="693"/>
        </w:trPr>
        <w:tc>
          <w:tcPr>
            <w:tcW w:w="496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457611" w:rsidRPr="006F3CBC" w:rsidRDefault="00457611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eastAsia="仿宋_GB2312" w:hAnsi="微软雅黑" w:cs="宋体"/>
                <w:b/>
                <w:lang w:val="zh-CN"/>
              </w:rPr>
            </w:pPr>
          </w:p>
        </w:tc>
        <w:tc>
          <w:tcPr>
            <w:tcW w:w="141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57611" w:rsidRPr="006F3CBC" w:rsidRDefault="00457611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eastAsia="仿宋_GB2312" w:hAnsi="微软雅黑" w:cs="宋体"/>
                <w:b/>
                <w:lang w:val="zh-CN"/>
              </w:rPr>
            </w:pPr>
          </w:p>
        </w:tc>
        <w:tc>
          <w:tcPr>
            <w:tcW w:w="3960" w:type="dxa"/>
            <w:gridSpan w:val="6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57611" w:rsidRPr="006F3CBC" w:rsidRDefault="00457611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eastAsia="仿宋_GB2312" w:hAnsi="微软雅黑" w:cs="宋体"/>
                <w:b/>
                <w:lang w:val="zh-CN"/>
              </w:rPr>
            </w:pPr>
          </w:p>
        </w:tc>
        <w:tc>
          <w:tcPr>
            <w:tcW w:w="1440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57611" w:rsidRPr="006F3CBC" w:rsidRDefault="00457611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eastAsia="仿宋_GB2312" w:hAnsi="微软雅黑" w:cs="宋体"/>
                <w:b/>
                <w:lang w:val="zh-CN"/>
              </w:rPr>
            </w:pPr>
          </w:p>
        </w:tc>
        <w:tc>
          <w:tcPr>
            <w:tcW w:w="144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57611" w:rsidRPr="006F3CBC" w:rsidRDefault="00457611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eastAsia="仿宋_GB2312" w:hAnsi="微软雅黑" w:cs="宋体"/>
                <w:b/>
                <w:lang w:val="zh-CN"/>
              </w:rPr>
            </w:pPr>
          </w:p>
        </w:tc>
      </w:tr>
      <w:tr w:rsidR="00457611" w:rsidRPr="006F3CBC" w:rsidTr="00615573">
        <w:trPr>
          <w:trHeight w:val="558"/>
        </w:trPr>
        <w:tc>
          <w:tcPr>
            <w:tcW w:w="496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457611" w:rsidRPr="006F3CBC" w:rsidRDefault="00457611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eastAsia="仿宋_GB2312" w:hAnsi="微软雅黑" w:cs="宋体"/>
                <w:b/>
                <w:lang w:val="zh-CN"/>
              </w:rPr>
            </w:pPr>
          </w:p>
        </w:tc>
        <w:tc>
          <w:tcPr>
            <w:tcW w:w="141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57611" w:rsidRPr="006F3CBC" w:rsidRDefault="00457611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eastAsia="仿宋_GB2312" w:hAnsi="微软雅黑" w:cs="宋体"/>
                <w:b/>
                <w:lang w:val="zh-CN"/>
              </w:rPr>
            </w:pPr>
          </w:p>
        </w:tc>
        <w:tc>
          <w:tcPr>
            <w:tcW w:w="3960" w:type="dxa"/>
            <w:gridSpan w:val="6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57611" w:rsidRPr="006F3CBC" w:rsidRDefault="00457611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eastAsia="仿宋_GB2312" w:hAnsi="微软雅黑" w:cs="宋体"/>
                <w:b/>
                <w:lang w:val="zh-CN"/>
              </w:rPr>
            </w:pPr>
          </w:p>
        </w:tc>
        <w:tc>
          <w:tcPr>
            <w:tcW w:w="1440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57611" w:rsidRPr="006F3CBC" w:rsidRDefault="00457611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eastAsia="仿宋_GB2312" w:hAnsi="微软雅黑" w:cs="宋体"/>
                <w:b/>
                <w:lang w:val="zh-CN"/>
              </w:rPr>
            </w:pPr>
          </w:p>
        </w:tc>
        <w:tc>
          <w:tcPr>
            <w:tcW w:w="144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57611" w:rsidRPr="006F3CBC" w:rsidRDefault="00457611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eastAsia="仿宋_GB2312" w:hAnsi="微软雅黑" w:cs="宋体"/>
                <w:b/>
                <w:lang w:val="zh-CN"/>
              </w:rPr>
            </w:pPr>
          </w:p>
        </w:tc>
      </w:tr>
      <w:tr w:rsidR="006A6CA0" w:rsidRPr="006F3CBC" w:rsidTr="00C56AC7">
        <w:trPr>
          <w:trHeight w:val="1407"/>
        </w:trPr>
        <w:tc>
          <w:tcPr>
            <w:tcW w:w="1908" w:type="dxa"/>
            <w:gridSpan w:val="2"/>
            <w:shd w:val="clear" w:color="auto" w:fill="auto"/>
            <w:vAlign w:val="center"/>
          </w:tcPr>
          <w:p w:rsidR="00797F53" w:rsidRDefault="006A6CA0" w:rsidP="00797F53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ind w:left="105" w:hangingChars="50" w:hanging="105"/>
              <w:jc w:val="center"/>
              <w:rPr>
                <w:rFonts w:ascii="仿宋_GB2312" w:eastAsia="仿宋_GB2312" w:hAnsi="微软雅黑" w:cs="宋体"/>
                <w:b/>
                <w:lang w:val="zh-CN"/>
              </w:rPr>
            </w:pPr>
            <w:r w:rsidRPr="006F3CBC">
              <w:rPr>
                <w:rFonts w:ascii="仿宋_GB2312" w:eastAsia="仿宋_GB2312" w:hAnsi="微软雅黑" w:cs="宋体" w:hint="eastAsia"/>
                <w:b/>
                <w:lang w:val="zh-CN"/>
              </w:rPr>
              <w:t>项目部门</w:t>
            </w:r>
          </w:p>
          <w:p w:rsidR="006A6CA0" w:rsidRPr="006F3CBC" w:rsidRDefault="006A6CA0" w:rsidP="00797F53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ind w:left="105" w:hangingChars="50" w:hanging="105"/>
              <w:jc w:val="center"/>
              <w:rPr>
                <w:rFonts w:ascii="仿宋_GB2312" w:eastAsia="仿宋_GB2312" w:hAnsi="微软雅黑" w:cs="宋体"/>
                <w:b/>
                <w:lang w:val="zh-CN"/>
              </w:rPr>
            </w:pPr>
            <w:r w:rsidRPr="006F3CBC">
              <w:rPr>
                <w:rFonts w:ascii="仿宋_GB2312" w:eastAsia="仿宋_GB2312" w:hAnsi="微软雅黑" w:cs="宋体" w:hint="eastAsia"/>
                <w:b/>
                <w:lang w:val="zh-CN"/>
              </w:rPr>
              <w:t>意</w:t>
            </w:r>
            <w:r w:rsidR="00AF56E7" w:rsidRPr="006F3CBC">
              <w:rPr>
                <w:rFonts w:ascii="仿宋_GB2312" w:eastAsia="仿宋_GB2312" w:hAnsi="微软雅黑" w:cs="宋体" w:hint="eastAsia"/>
                <w:b/>
                <w:lang w:val="zh-CN"/>
              </w:rPr>
              <w:t xml:space="preserve">  </w:t>
            </w:r>
            <w:r w:rsidRPr="006F3CBC">
              <w:rPr>
                <w:rFonts w:ascii="仿宋_GB2312" w:eastAsia="仿宋_GB2312" w:hAnsi="微软雅黑" w:cs="宋体" w:hint="eastAsia"/>
                <w:b/>
                <w:lang w:val="zh-CN"/>
              </w:rPr>
              <w:t>见</w:t>
            </w:r>
          </w:p>
        </w:tc>
        <w:tc>
          <w:tcPr>
            <w:tcW w:w="6840" w:type="dxa"/>
            <w:gridSpan w:val="12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A6CA0" w:rsidRPr="006F3CBC" w:rsidRDefault="006A6CA0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eastAsia="仿宋_GB2312" w:hAnsi="Arial" w:cs="Arial"/>
                <w:color w:val="000000"/>
                <w:kern w:val="0"/>
                <w:sz w:val="24"/>
              </w:rPr>
            </w:pPr>
          </w:p>
          <w:p w:rsidR="006A6CA0" w:rsidRPr="00797F53" w:rsidRDefault="006A6CA0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eastAsia="仿宋_GB2312" w:hAnsi="Arial" w:cs="Arial"/>
                <w:color w:val="000000"/>
                <w:kern w:val="0"/>
                <w:sz w:val="24"/>
              </w:rPr>
            </w:pPr>
          </w:p>
          <w:p w:rsidR="006A6CA0" w:rsidRPr="006F3CBC" w:rsidRDefault="00797F53" w:rsidP="006F3CBC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eastAsia="仿宋_GB2312" w:hAnsi="Arial" w:cs="Arial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</w:rPr>
              <w:t>部门</w:t>
            </w:r>
            <w:r w:rsidR="006A6CA0" w:rsidRPr="006F3CBC">
              <w:rPr>
                <w:rFonts w:ascii="仿宋_GB2312" w:eastAsia="仿宋_GB2312" w:hAnsi="Arial" w:cs="Arial" w:hint="eastAsia"/>
                <w:color w:val="000000"/>
                <w:kern w:val="0"/>
                <w:sz w:val="24"/>
              </w:rPr>
              <w:t>负责人</w:t>
            </w: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</w:rPr>
              <w:t>（签字）</w:t>
            </w:r>
            <w:r w:rsidR="006A6CA0" w:rsidRPr="006F3CBC">
              <w:rPr>
                <w:rFonts w:ascii="仿宋_GB2312" w:eastAsia="仿宋_GB2312" w:hAnsi="Arial" w:cs="Arial" w:hint="eastAsia"/>
                <w:color w:val="000000"/>
                <w:kern w:val="0"/>
                <w:sz w:val="24"/>
              </w:rPr>
              <w:t xml:space="preserve">：      </w:t>
            </w:r>
            <w:r w:rsidR="00E46FC8">
              <w:rPr>
                <w:rFonts w:ascii="仿宋_GB2312" w:eastAsia="仿宋_GB2312" w:hAnsi="Arial" w:cs="Arial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</w:rPr>
              <w:t xml:space="preserve"> </w:t>
            </w:r>
            <w:r w:rsidR="00E46FC8">
              <w:rPr>
                <w:rFonts w:ascii="仿宋_GB2312" w:eastAsia="仿宋_GB2312" w:hAnsi="Arial" w:cs="Arial" w:hint="eastAsia"/>
                <w:color w:val="000000"/>
                <w:kern w:val="0"/>
                <w:sz w:val="24"/>
              </w:rPr>
              <w:t xml:space="preserve"> </w:t>
            </w:r>
            <w:r w:rsidR="00AF56E7" w:rsidRPr="006F3CBC">
              <w:rPr>
                <w:rFonts w:ascii="仿宋_GB2312" w:eastAsia="仿宋_GB2312" w:hAnsi="Arial" w:cs="Arial" w:hint="eastAsia"/>
                <w:color w:val="000000"/>
                <w:kern w:val="0"/>
                <w:sz w:val="24"/>
              </w:rPr>
              <w:t>部门</w:t>
            </w:r>
            <w:r w:rsidR="006A6CA0" w:rsidRPr="006F3CBC">
              <w:rPr>
                <w:rFonts w:ascii="仿宋_GB2312" w:eastAsia="仿宋_GB2312" w:hAnsi="Arial" w:cs="Arial" w:hint="eastAsia"/>
                <w:color w:val="000000"/>
                <w:kern w:val="0"/>
                <w:sz w:val="24"/>
              </w:rPr>
              <w:t>（</w:t>
            </w:r>
            <w:r w:rsidR="00AF56E7" w:rsidRPr="006F3CBC">
              <w:rPr>
                <w:rFonts w:ascii="仿宋_GB2312" w:eastAsia="仿宋_GB2312" w:hAnsi="Arial" w:cs="Arial" w:hint="eastAsia"/>
                <w:color w:val="000000"/>
                <w:kern w:val="0"/>
                <w:sz w:val="24"/>
              </w:rPr>
              <w:t>盖</w:t>
            </w:r>
            <w:r w:rsidR="006A6CA0" w:rsidRPr="006F3CBC">
              <w:rPr>
                <w:rFonts w:ascii="仿宋_GB2312" w:eastAsia="仿宋_GB2312" w:hAnsi="Arial" w:cs="Arial" w:hint="eastAsia"/>
                <w:color w:val="000000"/>
                <w:kern w:val="0"/>
                <w:sz w:val="24"/>
              </w:rPr>
              <w:t>章）：</w:t>
            </w:r>
          </w:p>
          <w:p w:rsidR="006A6CA0" w:rsidRPr="006F3CBC" w:rsidRDefault="006A6CA0" w:rsidP="00E46FC8">
            <w:pPr>
              <w:tabs>
                <w:tab w:val="num" w:pos="1130"/>
              </w:tabs>
              <w:autoSpaceDE w:val="0"/>
              <w:autoSpaceDN w:val="0"/>
              <w:adjustRightInd w:val="0"/>
              <w:snapToGrid w:val="0"/>
              <w:spacing w:line="360" w:lineRule="auto"/>
              <w:ind w:firstLineChars="1450" w:firstLine="3480"/>
              <w:rPr>
                <w:rFonts w:ascii="仿宋_GB2312" w:eastAsia="仿宋_GB2312" w:hAnsi="Arial" w:cs="Arial"/>
                <w:color w:val="000000"/>
                <w:kern w:val="0"/>
                <w:sz w:val="24"/>
              </w:rPr>
            </w:pPr>
            <w:r w:rsidRPr="006F3CBC">
              <w:rPr>
                <w:rFonts w:ascii="仿宋_GB2312" w:eastAsia="仿宋_GB2312" w:hAnsi="Arial" w:cs="Arial" w:hint="eastAsia"/>
                <w:color w:val="000000"/>
                <w:kern w:val="0"/>
                <w:sz w:val="24"/>
              </w:rPr>
              <w:t>日 期：</w:t>
            </w:r>
          </w:p>
        </w:tc>
      </w:tr>
    </w:tbl>
    <w:p w:rsidR="00D37035" w:rsidRPr="006E2AFD" w:rsidRDefault="00D37035" w:rsidP="00C56AC7">
      <w:pPr>
        <w:autoSpaceDE w:val="0"/>
        <w:autoSpaceDN w:val="0"/>
        <w:adjustRightInd w:val="0"/>
        <w:snapToGrid w:val="0"/>
        <w:spacing w:line="360" w:lineRule="auto"/>
      </w:pPr>
    </w:p>
    <w:sectPr w:rsidR="00D37035" w:rsidRPr="006E2AFD" w:rsidSect="007F7CB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474" w:bottom="1440" w:left="1588" w:header="851" w:footer="992" w:gutter="0"/>
      <w:cols w:space="425"/>
      <w:titlePg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0F31" w:rsidRDefault="00AA0F31">
      <w:r>
        <w:separator/>
      </w:r>
    </w:p>
  </w:endnote>
  <w:endnote w:type="continuationSeparator" w:id="0">
    <w:p w:rsidR="00AA0F31" w:rsidRDefault="00AA0F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90F" w:rsidRDefault="003C016A" w:rsidP="0057032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B790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B790F" w:rsidRDefault="008B790F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90F" w:rsidRPr="005302BA" w:rsidRDefault="003C016A" w:rsidP="0057032D">
    <w:pPr>
      <w:pStyle w:val="a5"/>
      <w:framePr w:wrap="around" w:vAnchor="text" w:hAnchor="margin" w:xAlign="center" w:y="1"/>
      <w:rPr>
        <w:rStyle w:val="a6"/>
        <w:sz w:val="24"/>
        <w:szCs w:val="24"/>
      </w:rPr>
    </w:pPr>
    <w:r w:rsidRPr="005302BA">
      <w:rPr>
        <w:rStyle w:val="a6"/>
        <w:sz w:val="24"/>
        <w:szCs w:val="24"/>
      </w:rPr>
      <w:fldChar w:fldCharType="begin"/>
    </w:r>
    <w:r w:rsidR="008B790F" w:rsidRPr="005302BA">
      <w:rPr>
        <w:rStyle w:val="a6"/>
        <w:sz w:val="24"/>
        <w:szCs w:val="24"/>
      </w:rPr>
      <w:instrText xml:space="preserve">PAGE  </w:instrText>
    </w:r>
    <w:r w:rsidRPr="005302BA">
      <w:rPr>
        <w:rStyle w:val="a6"/>
        <w:sz w:val="24"/>
        <w:szCs w:val="24"/>
      </w:rPr>
      <w:fldChar w:fldCharType="separate"/>
    </w:r>
    <w:r w:rsidR="00615573">
      <w:rPr>
        <w:rStyle w:val="a6"/>
        <w:noProof/>
        <w:sz w:val="24"/>
        <w:szCs w:val="24"/>
      </w:rPr>
      <w:t>2</w:t>
    </w:r>
    <w:r w:rsidRPr="005302BA">
      <w:rPr>
        <w:rStyle w:val="a6"/>
        <w:sz w:val="24"/>
        <w:szCs w:val="24"/>
      </w:rPr>
      <w:fldChar w:fldCharType="end"/>
    </w:r>
  </w:p>
  <w:p w:rsidR="008B790F" w:rsidRDefault="008B790F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573" w:rsidRDefault="0061557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0F31" w:rsidRDefault="00AA0F31">
      <w:r>
        <w:separator/>
      </w:r>
    </w:p>
  </w:footnote>
  <w:footnote w:type="continuationSeparator" w:id="0">
    <w:p w:rsidR="00AA0F31" w:rsidRDefault="00AA0F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573" w:rsidRDefault="00615573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2998" w:rsidRDefault="00972998" w:rsidP="00752C99">
    <w:pPr>
      <w:pStyle w:val="a7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90F" w:rsidRPr="00BA4C14" w:rsidRDefault="008B790F" w:rsidP="0057032D"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singleLevel"/>
    <w:tmpl w:val="0000000A"/>
    <w:lvl w:ilvl="0">
      <w:start w:val="3"/>
      <w:numFmt w:val="chineseCounting"/>
      <w:suff w:val="nothing"/>
      <w:lvlText w:val="（%1）"/>
      <w:lvlJc w:val="left"/>
    </w:lvl>
  </w:abstractNum>
  <w:abstractNum w:abstractNumId="1">
    <w:nsid w:val="0000000B"/>
    <w:multiLevelType w:val="singleLevel"/>
    <w:tmpl w:val="0000000B"/>
    <w:lvl w:ilvl="0">
      <w:start w:val="1"/>
      <w:numFmt w:val="chineseCounting"/>
      <w:suff w:val="nothing"/>
      <w:lvlText w:val="（%1）"/>
      <w:lvlJc w:val="left"/>
    </w:lvl>
  </w:abstractNum>
  <w:abstractNum w:abstractNumId="2">
    <w:nsid w:val="0000000C"/>
    <w:multiLevelType w:val="singleLevel"/>
    <w:tmpl w:val="0000000C"/>
    <w:lvl w:ilvl="0">
      <w:start w:val="1"/>
      <w:numFmt w:val="chineseCounting"/>
      <w:suff w:val="nothing"/>
      <w:lvlText w:val="（%1）"/>
      <w:lvlJc w:val="left"/>
    </w:lvl>
  </w:abstractNum>
  <w:abstractNum w:abstractNumId="3">
    <w:nsid w:val="002B30F2"/>
    <w:multiLevelType w:val="hybridMultilevel"/>
    <w:tmpl w:val="E17CE780"/>
    <w:lvl w:ilvl="0" w:tplc="4A9A770E">
      <w:start w:val="6"/>
      <w:numFmt w:val="japaneseCounting"/>
      <w:lvlText w:val="%1、"/>
      <w:lvlJc w:val="left"/>
      <w:pPr>
        <w:ind w:left="135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abstractNum w:abstractNumId="4">
    <w:nsid w:val="01250DBE"/>
    <w:multiLevelType w:val="hybridMultilevel"/>
    <w:tmpl w:val="B82E5D4E"/>
    <w:lvl w:ilvl="0" w:tplc="A09C3376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05BD425A"/>
    <w:multiLevelType w:val="hybridMultilevel"/>
    <w:tmpl w:val="EE68AA46"/>
    <w:lvl w:ilvl="0" w:tplc="BEF2BC5E">
      <w:start w:val="6"/>
      <w:numFmt w:val="japaneseCounting"/>
      <w:lvlText w:val="第%1条"/>
      <w:lvlJc w:val="left"/>
      <w:pPr>
        <w:tabs>
          <w:tab w:val="num" w:pos="1930"/>
        </w:tabs>
        <w:ind w:left="1930" w:hanging="12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</w:lvl>
  </w:abstractNum>
  <w:abstractNum w:abstractNumId="6">
    <w:nsid w:val="06B32BAB"/>
    <w:multiLevelType w:val="singleLevel"/>
    <w:tmpl w:val="E440FE62"/>
    <w:lvl w:ilvl="0">
      <w:start w:val="1"/>
      <w:numFmt w:val="decimal"/>
      <w:lvlText w:val="%1、"/>
      <w:lvlJc w:val="left"/>
      <w:pPr>
        <w:tabs>
          <w:tab w:val="num" w:pos="1035"/>
        </w:tabs>
        <w:ind w:left="1035" w:hanging="720"/>
      </w:pPr>
      <w:rPr>
        <w:rFonts w:hint="eastAsia"/>
      </w:rPr>
    </w:lvl>
  </w:abstractNum>
  <w:abstractNum w:abstractNumId="7">
    <w:nsid w:val="10251E74"/>
    <w:multiLevelType w:val="hybridMultilevel"/>
    <w:tmpl w:val="924623EA"/>
    <w:lvl w:ilvl="0" w:tplc="39A24D16">
      <w:start w:val="3"/>
      <w:numFmt w:val="japaneseCounting"/>
      <w:lvlText w:val="%1、"/>
      <w:lvlJc w:val="left"/>
      <w:pPr>
        <w:tabs>
          <w:tab w:val="num" w:pos="1360"/>
        </w:tabs>
        <w:ind w:left="136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</w:lvl>
  </w:abstractNum>
  <w:abstractNum w:abstractNumId="8">
    <w:nsid w:val="19A62282"/>
    <w:multiLevelType w:val="hybridMultilevel"/>
    <w:tmpl w:val="4036CF60"/>
    <w:lvl w:ilvl="0" w:tplc="6C183F3C">
      <w:start w:val="3"/>
      <w:numFmt w:val="japaneseCounting"/>
      <w:lvlText w:val="%1、"/>
      <w:lvlJc w:val="left"/>
      <w:pPr>
        <w:tabs>
          <w:tab w:val="num" w:pos="1360"/>
        </w:tabs>
        <w:ind w:left="136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</w:lvl>
  </w:abstractNum>
  <w:abstractNum w:abstractNumId="9">
    <w:nsid w:val="1B08280C"/>
    <w:multiLevelType w:val="singleLevel"/>
    <w:tmpl w:val="2F764A4A"/>
    <w:lvl w:ilvl="0">
      <w:start w:val="1"/>
      <w:numFmt w:val="decimal"/>
      <w:lvlText w:val="%1、"/>
      <w:lvlJc w:val="left"/>
      <w:pPr>
        <w:tabs>
          <w:tab w:val="num" w:pos="1050"/>
        </w:tabs>
        <w:ind w:left="1050" w:hanging="450"/>
      </w:pPr>
      <w:rPr>
        <w:rFonts w:hint="eastAsia"/>
      </w:rPr>
    </w:lvl>
  </w:abstractNum>
  <w:abstractNum w:abstractNumId="10">
    <w:nsid w:val="1E5150CC"/>
    <w:multiLevelType w:val="hybridMultilevel"/>
    <w:tmpl w:val="FD568C6C"/>
    <w:lvl w:ilvl="0" w:tplc="1B6A030A">
      <w:start w:val="1"/>
      <w:numFmt w:val="decimal"/>
      <w:lvlText w:val="%1."/>
      <w:lvlJc w:val="left"/>
      <w:pPr>
        <w:ind w:left="1045" w:hanging="40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1">
    <w:nsid w:val="1FD85D2B"/>
    <w:multiLevelType w:val="hybridMultilevel"/>
    <w:tmpl w:val="B7E41ACC"/>
    <w:lvl w:ilvl="0" w:tplc="07326086">
      <w:start w:val="1"/>
      <w:numFmt w:val="japaneseCounting"/>
      <w:lvlText w:val="%1、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</w:lvl>
  </w:abstractNum>
  <w:abstractNum w:abstractNumId="12">
    <w:nsid w:val="247E3C3A"/>
    <w:multiLevelType w:val="hybridMultilevel"/>
    <w:tmpl w:val="D60E7128"/>
    <w:lvl w:ilvl="0" w:tplc="6576D708">
      <w:start w:val="7"/>
      <w:numFmt w:val="japaneseCounting"/>
      <w:lvlText w:val="%1、"/>
      <w:lvlJc w:val="left"/>
      <w:pPr>
        <w:tabs>
          <w:tab w:val="num" w:pos="1360"/>
        </w:tabs>
        <w:ind w:left="136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</w:lvl>
  </w:abstractNum>
  <w:abstractNum w:abstractNumId="13">
    <w:nsid w:val="25155028"/>
    <w:multiLevelType w:val="hybridMultilevel"/>
    <w:tmpl w:val="B0DA35C0"/>
    <w:lvl w:ilvl="0" w:tplc="07326086">
      <w:start w:val="1"/>
      <w:numFmt w:val="japaneseCounting"/>
      <w:lvlText w:val="%1、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</w:lvl>
  </w:abstractNum>
  <w:abstractNum w:abstractNumId="14">
    <w:nsid w:val="27C972DE"/>
    <w:multiLevelType w:val="hybridMultilevel"/>
    <w:tmpl w:val="79BED92C"/>
    <w:lvl w:ilvl="0" w:tplc="C1D45C14">
      <w:start w:val="1"/>
      <w:numFmt w:val="decimal"/>
      <w:lvlText w:val="%1、"/>
      <w:lvlJc w:val="left"/>
      <w:pPr>
        <w:tabs>
          <w:tab w:val="num" w:pos="1360"/>
        </w:tabs>
        <w:ind w:left="1360" w:hanging="720"/>
      </w:pPr>
      <w:rPr>
        <w:rFonts w:hint="eastAsia"/>
      </w:rPr>
    </w:lvl>
    <w:lvl w:ilvl="1" w:tplc="E87439F0">
      <w:start w:val="3"/>
      <w:numFmt w:val="decimal"/>
      <w:lvlText w:val="（%2）"/>
      <w:lvlJc w:val="left"/>
      <w:pPr>
        <w:tabs>
          <w:tab w:val="num" w:pos="2140"/>
        </w:tabs>
        <w:ind w:left="2140" w:hanging="10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</w:lvl>
  </w:abstractNum>
  <w:abstractNum w:abstractNumId="15">
    <w:nsid w:val="28212650"/>
    <w:multiLevelType w:val="hybridMultilevel"/>
    <w:tmpl w:val="E38AB454"/>
    <w:lvl w:ilvl="0" w:tplc="FFFFFFFF">
      <w:start w:val="1"/>
      <w:numFmt w:val="decimalFullWidth"/>
      <w:lvlText w:val="%1、"/>
      <w:lvlJc w:val="left"/>
      <w:pPr>
        <w:tabs>
          <w:tab w:val="num" w:pos="1620"/>
        </w:tabs>
        <w:ind w:left="1620" w:hanging="108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1380"/>
        </w:tabs>
        <w:ind w:left="1380" w:hanging="42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640"/>
        </w:tabs>
        <w:ind w:left="264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060"/>
        </w:tabs>
        <w:ind w:left="306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900"/>
        </w:tabs>
        <w:ind w:left="390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20"/>
      </w:pPr>
    </w:lvl>
  </w:abstractNum>
  <w:abstractNum w:abstractNumId="16">
    <w:nsid w:val="29991776"/>
    <w:multiLevelType w:val="singleLevel"/>
    <w:tmpl w:val="86D8AE8C"/>
    <w:lvl w:ilvl="0">
      <w:start w:val="3"/>
      <w:numFmt w:val="decimal"/>
      <w:lvlText w:val="%1、"/>
      <w:lvlJc w:val="left"/>
      <w:pPr>
        <w:tabs>
          <w:tab w:val="num" w:pos="1320"/>
        </w:tabs>
        <w:ind w:left="1320" w:hanging="720"/>
      </w:pPr>
      <w:rPr>
        <w:rFonts w:hint="eastAsia"/>
      </w:rPr>
    </w:lvl>
  </w:abstractNum>
  <w:abstractNum w:abstractNumId="17">
    <w:nsid w:val="2C1A22C6"/>
    <w:multiLevelType w:val="singleLevel"/>
    <w:tmpl w:val="7E841840"/>
    <w:lvl w:ilvl="0">
      <w:start w:val="1"/>
      <w:numFmt w:val="decimal"/>
      <w:lvlText w:val="%1、"/>
      <w:lvlJc w:val="left"/>
      <w:pPr>
        <w:tabs>
          <w:tab w:val="num" w:pos="1065"/>
        </w:tabs>
        <w:ind w:left="1065" w:hanging="465"/>
      </w:pPr>
      <w:rPr>
        <w:rFonts w:hint="eastAsia"/>
      </w:rPr>
    </w:lvl>
  </w:abstractNum>
  <w:abstractNum w:abstractNumId="18">
    <w:nsid w:val="30ED2CB9"/>
    <w:multiLevelType w:val="singleLevel"/>
    <w:tmpl w:val="0668380A"/>
    <w:lvl w:ilvl="0">
      <w:start w:val="1"/>
      <w:numFmt w:val="decimalFullWidth"/>
      <w:lvlText w:val="%1、"/>
      <w:lvlJc w:val="left"/>
      <w:pPr>
        <w:tabs>
          <w:tab w:val="num" w:pos="1125"/>
        </w:tabs>
        <w:ind w:left="1125" w:hanging="585"/>
      </w:pPr>
      <w:rPr>
        <w:rFonts w:hint="eastAsia"/>
      </w:rPr>
    </w:lvl>
  </w:abstractNum>
  <w:abstractNum w:abstractNumId="19">
    <w:nsid w:val="395C36B5"/>
    <w:multiLevelType w:val="singleLevel"/>
    <w:tmpl w:val="124C50E2"/>
    <w:lvl w:ilvl="0">
      <w:start w:val="3"/>
      <w:numFmt w:val="decimalFullWidth"/>
      <w:lvlText w:val="%1、"/>
      <w:lvlJc w:val="left"/>
      <w:pPr>
        <w:tabs>
          <w:tab w:val="num" w:pos="1260"/>
        </w:tabs>
        <w:ind w:left="1260" w:hanging="720"/>
      </w:pPr>
      <w:rPr>
        <w:rFonts w:hint="eastAsia"/>
      </w:rPr>
    </w:lvl>
  </w:abstractNum>
  <w:abstractNum w:abstractNumId="20">
    <w:nsid w:val="39E1216A"/>
    <w:multiLevelType w:val="singleLevel"/>
    <w:tmpl w:val="3B58054E"/>
    <w:lvl w:ilvl="0">
      <w:start w:val="1"/>
      <w:numFmt w:val="japaneseCounting"/>
      <w:lvlText w:val="%1、"/>
      <w:lvlJc w:val="left"/>
      <w:pPr>
        <w:tabs>
          <w:tab w:val="num" w:pos="1110"/>
        </w:tabs>
        <w:ind w:left="1110" w:hanging="570"/>
      </w:pPr>
      <w:rPr>
        <w:rFonts w:hint="eastAsia"/>
      </w:rPr>
    </w:lvl>
  </w:abstractNum>
  <w:abstractNum w:abstractNumId="21">
    <w:nsid w:val="3B7D57B5"/>
    <w:multiLevelType w:val="hybridMultilevel"/>
    <w:tmpl w:val="34309146"/>
    <w:lvl w:ilvl="0" w:tplc="C3AA06E8">
      <w:start w:val="3"/>
      <w:numFmt w:val="decimal"/>
      <w:lvlText w:val="%1、"/>
      <w:lvlJc w:val="left"/>
      <w:pPr>
        <w:tabs>
          <w:tab w:val="num" w:pos="1439"/>
        </w:tabs>
        <w:ind w:left="1439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59"/>
        </w:tabs>
        <w:ind w:left="1559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79"/>
        </w:tabs>
        <w:ind w:left="19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9"/>
        </w:tabs>
        <w:ind w:left="2399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819"/>
        </w:tabs>
        <w:ind w:left="2819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39"/>
        </w:tabs>
        <w:ind w:left="32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9"/>
        </w:tabs>
        <w:ind w:left="3659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79"/>
        </w:tabs>
        <w:ind w:left="4079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99"/>
        </w:tabs>
        <w:ind w:left="4499" w:hanging="420"/>
      </w:pPr>
    </w:lvl>
  </w:abstractNum>
  <w:abstractNum w:abstractNumId="22">
    <w:nsid w:val="3DF473FF"/>
    <w:multiLevelType w:val="hybridMultilevel"/>
    <w:tmpl w:val="07105902"/>
    <w:lvl w:ilvl="0" w:tplc="204675BC">
      <w:start w:val="3"/>
      <w:numFmt w:val="japaneseCounting"/>
      <w:lvlText w:val="%1、"/>
      <w:lvlJc w:val="left"/>
      <w:pPr>
        <w:tabs>
          <w:tab w:val="num" w:pos="1360"/>
        </w:tabs>
        <w:ind w:left="136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</w:lvl>
  </w:abstractNum>
  <w:abstractNum w:abstractNumId="23">
    <w:nsid w:val="408C7CEF"/>
    <w:multiLevelType w:val="hybridMultilevel"/>
    <w:tmpl w:val="34864F1C"/>
    <w:lvl w:ilvl="0" w:tplc="54024F00">
      <w:start w:val="1"/>
      <w:numFmt w:val="decimal"/>
      <w:lvlText w:val="%1、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24">
    <w:nsid w:val="41D960DB"/>
    <w:multiLevelType w:val="hybridMultilevel"/>
    <w:tmpl w:val="94BA0BF8"/>
    <w:lvl w:ilvl="0" w:tplc="D88055F2">
      <w:start w:val="7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5">
    <w:nsid w:val="47C35126"/>
    <w:multiLevelType w:val="hybridMultilevel"/>
    <w:tmpl w:val="E5D6DFC4"/>
    <w:lvl w:ilvl="0" w:tplc="51B86EFA">
      <w:start w:val="3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6">
    <w:nsid w:val="4C0F211A"/>
    <w:multiLevelType w:val="singleLevel"/>
    <w:tmpl w:val="23C0FEE0"/>
    <w:lvl w:ilvl="0">
      <w:start w:val="6"/>
      <w:numFmt w:val="japaneseCounting"/>
      <w:lvlText w:val="%1、"/>
      <w:lvlJc w:val="left"/>
      <w:pPr>
        <w:tabs>
          <w:tab w:val="num" w:pos="1320"/>
        </w:tabs>
        <w:ind w:left="1320" w:hanging="720"/>
      </w:pPr>
      <w:rPr>
        <w:rFonts w:hint="eastAsia"/>
      </w:rPr>
    </w:lvl>
  </w:abstractNum>
  <w:abstractNum w:abstractNumId="27">
    <w:nsid w:val="4F7A3EAE"/>
    <w:multiLevelType w:val="hybridMultilevel"/>
    <w:tmpl w:val="F4921904"/>
    <w:lvl w:ilvl="0" w:tplc="D2662370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8">
    <w:nsid w:val="50A92FBA"/>
    <w:multiLevelType w:val="hybridMultilevel"/>
    <w:tmpl w:val="B4DA9180"/>
    <w:lvl w:ilvl="0" w:tplc="96A834C4">
      <w:start w:val="6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9">
    <w:nsid w:val="54FC18C6"/>
    <w:multiLevelType w:val="singleLevel"/>
    <w:tmpl w:val="13AE76E8"/>
    <w:lvl w:ilvl="0">
      <w:start w:val="1"/>
      <w:numFmt w:val="decimal"/>
      <w:lvlText w:val="%1、"/>
      <w:lvlJc w:val="left"/>
      <w:pPr>
        <w:tabs>
          <w:tab w:val="num" w:pos="990"/>
        </w:tabs>
        <w:ind w:left="990" w:hanging="450"/>
      </w:pPr>
      <w:rPr>
        <w:rFonts w:hint="eastAsia"/>
      </w:rPr>
    </w:lvl>
  </w:abstractNum>
  <w:abstractNum w:abstractNumId="30">
    <w:nsid w:val="56873AD5"/>
    <w:multiLevelType w:val="hybridMultilevel"/>
    <w:tmpl w:val="93B2B7E4"/>
    <w:lvl w:ilvl="0" w:tplc="0338BC9E">
      <w:start w:val="1"/>
      <w:numFmt w:val="decimal"/>
      <w:lvlText w:val="%1."/>
      <w:lvlJc w:val="left"/>
      <w:pPr>
        <w:tabs>
          <w:tab w:val="num" w:pos="1000"/>
        </w:tabs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</w:lvl>
  </w:abstractNum>
  <w:abstractNum w:abstractNumId="31">
    <w:nsid w:val="56F833FC"/>
    <w:multiLevelType w:val="singleLevel"/>
    <w:tmpl w:val="FABCBE66"/>
    <w:lvl w:ilvl="0">
      <w:start w:val="1"/>
      <w:numFmt w:val="decimal"/>
      <w:lvlText w:val="%1、"/>
      <w:lvlJc w:val="left"/>
      <w:pPr>
        <w:tabs>
          <w:tab w:val="num" w:pos="1065"/>
        </w:tabs>
        <w:ind w:left="1065" w:hanging="465"/>
      </w:pPr>
      <w:rPr>
        <w:rFonts w:hint="eastAsia"/>
      </w:rPr>
    </w:lvl>
  </w:abstractNum>
  <w:abstractNum w:abstractNumId="32">
    <w:nsid w:val="5CEC1392"/>
    <w:multiLevelType w:val="singleLevel"/>
    <w:tmpl w:val="0D921B00"/>
    <w:lvl w:ilvl="0">
      <w:start w:val="1"/>
      <w:numFmt w:val="japaneseCounting"/>
      <w:lvlText w:val="%1、"/>
      <w:lvlJc w:val="left"/>
      <w:pPr>
        <w:tabs>
          <w:tab w:val="num" w:pos="1200"/>
        </w:tabs>
        <w:ind w:left="1200" w:hanging="600"/>
      </w:pPr>
      <w:rPr>
        <w:rFonts w:hint="eastAsia"/>
      </w:rPr>
    </w:lvl>
  </w:abstractNum>
  <w:abstractNum w:abstractNumId="33">
    <w:nsid w:val="614A130D"/>
    <w:multiLevelType w:val="singleLevel"/>
    <w:tmpl w:val="15049D38"/>
    <w:lvl w:ilvl="0">
      <w:start w:val="1"/>
      <w:numFmt w:val="decimal"/>
      <w:lvlText w:val="%1、"/>
      <w:lvlJc w:val="left"/>
      <w:pPr>
        <w:tabs>
          <w:tab w:val="num" w:pos="1320"/>
        </w:tabs>
        <w:ind w:left="1320" w:hanging="720"/>
      </w:pPr>
      <w:rPr>
        <w:rFonts w:hint="eastAsia"/>
      </w:rPr>
    </w:lvl>
  </w:abstractNum>
  <w:abstractNum w:abstractNumId="34">
    <w:nsid w:val="66A75C91"/>
    <w:multiLevelType w:val="hybridMultilevel"/>
    <w:tmpl w:val="D4DA40A2"/>
    <w:lvl w:ilvl="0" w:tplc="FE2C8C5A">
      <w:start w:val="5"/>
      <w:numFmt w:val="japaneseCounting"/>
      <w:lvlText w:val="%1、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40"/>
        </w:tabs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</w:lvl>
  </w:abstractNum>
  <w:abstractNum w:abstractNumId="35">
    <w:nsid w:val="71203668"/>
    <w:multiLevelType w:val="hybridMultilevel"/>
    <w:tmpl w:val="3D7AD446"/>
    <w:lvl w:ilvl="0" w:tplc="03B8E3DE">
      <w:start w:val="1"/>
      <w:numFmt w:val="japaneseCounting"/>
      <w:lvlText w:val="%1、"/>
      <w:lvlJc w:val="left"/>
      <w:pPr>
        <w:ind w:left="12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ind w:left="4320" w:hanging="420"/>
      </w:pPr>
    </w:lvl>
  </w:abstractNum>
  <w:abstractNum w:abstractNumId="36">
    <w:nsid w:val="71CD2135"/>
    <w:multiLevelType w:val="hybridMultilevel"/>
    <w:tmpl w:val="426ED7F2"/>
    <w:lvl w:ilvl="0" w:tplc="A89AAF22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7">
    <w:nsid w:val="74220A0B"/>
    <w:multiLevelType w:val="hybridMultilevel"/>
    <w:tmpl w:val="5C0CBFC6"/>
    <w:lvl w:ilvl="0" w:tplc="BC1E5B34">
      <w:start w:val="1"/>
      <w:numFmt w:val="decimal"/>
      <w:lvlText w:val="%1."/>
      <w:lvlJc w:val="left"/>
      <w:pPr>
        <w:tabs>
          <w:tab w:val="num" w:pos="1000"/>
        </w:tabs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</w:lvl>
  </w:abstractNum>
  <w:abstractNum w:abstractNumId="38">
    <w:nsid w:val="7AA02C4E"/>
    <w:multiLevelType w:val="singleLevel"/>
    <w:tmpl w:val="AF947584"/>
    <w:lvl w:ilvl="0">
      <w:start w:val="1"/>
      <w:numFmt w:val="decimal"/>
      <w:lvlText w:val="%1、"/>
      <w:lvlJc w:val="left"/>
      <w:pPr>
        <w:tabs>
          <w:tab w:val="num" w:pos="990"/>
        </w:tabs>
        <w:ind w:left="990" w:hanging="450"/>
      </w:pPr>
      <w:rPr>
        <w:rFonts w:hint="eastAsia"/>
      </w:rPr>
    </w:lvl>
  </w:abstractNum>
  <w:abstractNum w:abstractNumId="39">
    <w:nsid w:val="7AC401E1"/>
    <w:multiLevelType w:val="hybridMultilevel"/>
    <w:tmpl w:val="1FEC2044"/>
    <w:lvl w:ilvl="0" w:tplc="86D636F8">
      <w:start w:val="1"/>
      <w:numFmt w:val="decimal"/>
      <w:lvlText w:val="%1."/>
      <w:lvlJc w:val="left"/>
      <w:pPr>
        <w:tabs>
          <w:tab w:val="num" w:pos="1000"/>
        </w:tabs>
        <w:ind w:left="100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</w:lvl>
  </w:abstractNum>
  <w:abstractNum w:abstractNumId="40">
    <w:nsid w:val="7BB65182"/>
    <w:multiLevelType w:val="hybridMultilevel"/>
    <w:tmpl w:val="98EAEB6E"/>
    <w:lvl w:ilvl="0" w:tplc="07326086">
      <w:start w:val="1"/>
      <w:numFmt w:val="japaneseCounting"/>
      <w:lvlText w:val="%1、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</w:lvl>
  </w:abstractNum>
  <w:abstractNum w:abstractNumId="41">
    <w:nsid w:val="7CBF05C7"/>
    <w:multiLevelType w:val="singleLevel"/>
    <w:tmpl w:val="BA027C00"/>
    <w:lvl w:ilvl="0">
      <w:start w:val="4"/>
      <w:numFmt w:val="japaneseCounting"/>
      <w:lvlText w:val="%1、"/>
      <w:lvlJc w:val="left"/>
      <w:pPr>
        <w:tabs>
          <w:tab w:val="num" w:pos="1320"/>
        </w:tabs>
        <w:ind w:left="1320" w:hanging="720"/>
      </w:pPr>
      <w:rPr>
        <w:rFonts w:hint="eastAsia"/>
      </w:rPr>
    </w:lvl>
  </w:abstractNum>
  <w:abstractNum w:abstractNumId="42">
    <w:nsid w:val="7FCD40FE"/>
    <w:multiLevelType w:val="singleLevel"/>
    <w:tmpl w:val="1F544786"/>
    <w:lvl w:ilvl="0">
      <w:start w:val="1"/>
      <w:numFmt w:val="decimal"/>
      <w:lvlText w:val="%1、"/>
      <w:lvlJc w:val="left"/>
      <w:pPr>
        <w:tabs>
          <w:tab w:val="num" w:pos="1065"/>
        </w:tabs>
        <w:ind w:left="1065" w:hanging="465"/>
      </w:pPr>
      <w:rPr>
        <w:rFonts w:hint="eastAsia"/>
      </w:rPr>
    </w:lvl>
  </w:abstractNum>
  <w:num w:numId="1">
    <w:abstractNumId w:val="20"/>
  </w:num>
  <w:num w:numId="2">
    <w:abstractNumId w:val="38"/>
  </w:num>
  <w:num w:numId="3">
    <w:abstractNumId w:val="29"/>
  </w:num>
  <w:num w:numId="4">
    <w:abstractNumId w:val="19"/>
  </w:num>
  <w:num w:numId="5">
    <w:abstractNumId w:val="18"/>
  </w:num>
  <w:num w:numId="6">
    <w:abstractNumId w:val="15"/>
  </w:num>
  <w:num w:numId="7">
    <w:abstractNumId w:val="14"/>
  </w:num>
  <w:num w:numId="8">
    <w:abstractNumId w:val="12"/>
  </w:num>
  <w:num w:numId="9">
    <w:abstractNumId w:val="32"/>
  </w:num>
  <w:num w:numId="10">
    <w:abstractNumId w:val="42"/>
  </w:num>
  <w:num w:numId="11">
    <w:abstractNumId w:val="9"/>
  </w:num>
  <w:num w:numId="12">
    <w:abstractNumId w:val="17"/>
  </w:num>
  <w:num w:numId="13">
    <w:abstractNumId w:val="31"/>
  </w:num>
  <w:num w:numId="14">
    <w:abstractNumId w:val="6"/>
  </w:num>
  <w:num w:numId="15">
    <w:abstractNumId w:val="33"/>
  </w:num>
  <w:num w:numId="16">
    <w:abstractNumId w:val="16"/>
  </w:num>
  <w:num w:numId="17">
    <w:abstractNumId w:val="41"/>
  </w:num>
  <w:num w:numId="18">
    <w:abstractNumId w:val="26"/>
  </w:num>
  <w:num w:numId="19">
    <w:abstractNumId w:val="21"/>
  </w:num>
  <w:num w:numId="20">
    <w:abstractNumId w:val="34"/>
  </w:num>
  <w:num w:numId="21">
    <w:abstractNumId w:val="4"/>
  </w:num>
  <w:num w:numId="22">
    <w:abstractNumId w:val="23"/>
  </w:num>
  <w:num w:numId="23">
    <w:abstractNumId w:val="39"/>
  </w:num>
  <w:num w:numId="24">
    <w:abstractNumId w:val="30"/>
  </w:num>
  <w:num w:numId="25">
    <w:abstractNumId w:val="27"/>
  </w:num>
  <w:num w:numId="26">
    <w:abstractNumId w:val="37"/>
  </w:num>
  <w:num w:numId="27">
    <w:abstractNumId w:val="28"/>
  </w:num>
  <w:num w:numId="28">
    <w:abstractNumId w:val="24"/>
  </w:num>
  <w:num w:numId="29">
    <w:abstractNumId w:val="10"/>
  </w:num>
  <w:num w:numId="30">
    <w:abstractNumId w:val="3"/>
  </w:num>
  <w:num w:numId="31">
    <w:abstractNumId w:val="35"/>
  </w:num>
  <w:num w:numId="32">
    <w:abstractNumId w:val="36"/>
  </w:num>
  <w:num w:numId="33">
    <w:abstractNumId w:val="22"/>
  </w:num>
  <w:num w:numId="34">
    <w:abstractNumId w:val="8"/>
  </w:num>
  <w:num w:numId="35">
    <w:abstractNumId w:val="25"/>
  </w:num>
  <w:num w:numId="36">
    <w:abstractNumId w:val="7"/>
  </w:num>
  <w:num w:numId="37">
    <w:abstractNumId w:val="2"/>
  </w:num>
  <w:num w:numId="38">
    <w:abstractNumId w:val="0"/>
  </w:num>
  <w:num w:numId="39">
    <w:abstractNumId w:val="1"/>
  </w:num>
  <w:num w:numId="40">
    <w:abstractNumId w:val="40"/>
  </w:num>
  <w:num w:numId="41">
    <w:abstractNumId w:val="11"/>
  </w:num>
  <w:num w:numId="42">
    <w:abstractNumId w:val="13"/>
  </w:num>
  <w:num w:numId="4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hideSpellingErrors/>
  <w:hideGrammaticalErrors/>
  <w:proofState w:grammar="clean"/>
  <w:attachedTemplate r:id="rId1"/>
  <w:stylePaneFormatFilter w:val="3F01"/>
  <w:doNotTrackMoves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7112"/>
    <w:rsid w:val="00017966"/>
    <w:rsid w:val="00020F6F"/>
    <w:rsid w:val="0002563B"/>
    <w:rsid w:val="00034B51"/>
    <w:rsid w:val="000445BB"/>
    <w:rsid w:val="00047BA6"/>
    <w:rsid w:val="000514A0"/>
    <w:rsid w:val="00054B5C"/>
    <w:rsid w:val="00065369"/>
    <w:rsid w:val="00094812"/>
    <w:rsid w:val="000A0BC9"/>
    <w:rsid w:val="000A3F8D"/>
    <w:rsid w:val="000A4460"/>
    <w:rsid w:val="000B09DC"/>
    <w:rsid w:val="000B12BA"/>
    <w:rsid w:val="000D6319"/>
    <w:rsid w:val="000E3E98"/>
    <w:rsid w:val="000E5B15"/>
    <w:rsid w:val="000F7D7F"/>
    <w:rsid w:val="00113A43"/>
    <w:rsid w:val="00122BC1"/>
    <w:rsid w:val="001262B4"/>
    <w:rsid w:val="00137030"/>
    <w:rsid w:val="001379ED"/>
    <w:rsid w:val="00140C38"/>
    <w:rsid w:val="001551DA"/>
    <w:rsid w:val="00172B22"/>
    <w:rsid w:val="00176B4B"/>
    <w:rsid w:val="00183D86"/>
    <w:rsid w:val="00186548"/>
    <w:rsid w:val="001945BE"/>
    <w:rsid w:val="001A1FA0"/>
    <w:rsid w:val="001B6F74"/>
    <w:rsid w:val="001C4073"/>
    <w:rsid w:val="001E0570"/>
    <w:rsid w:val="001F5FE3"/>
    <w:rsid w:val="001F62C2"/>
    <w:rsid w:val="002142CC"/>
    <w:rsid w:val="002462EF"/>
    <w:rsid w:val="00262507"/>
    <w:rsid w:val="00264857"/>
    <w:rsid w:val="00266F91"/>
    <w:rsid w:val="0027019C"/>
    <w:rsid w:val="00274F30"/>
    <w:rsid w:val="00275316"/>
    <w:rsid w:val="0029101C"/>
    <w:rsid w:val="002953A1"/>
    <w:rsid w:val="0029791B"/>
    <w:rsid w:val="002A695B"/>
    <w:rsid w:val="002C7C8C"/>
    <w:rsid w:val="002D00E4"/>
    <w:rsid w:val="002D659E"/>
    <w:rsid w:val="002D6966"/>
    <w:rsid w:val="002E1405"/>
    <w:rsid w:val="002E1AD2"/>
    <w:rsid w:val="00301967"/>
    <w:rsid w:val="0033621A"/>
    <w:rsid w:val="003522BC"/>
    <w:rsid w:val="00362306"/>
    <w:rsid w:val="00362A56"/>
    <w:rsid w:val="00374B80"/>
    <w:rsid w:val="003A2261"/>
    <w:rsid w:val="003C016A"/>
    <w:rsid w:val="003E3717"/>
    <w:rsid w:val="003F0612"/>
    <w:rsid w:val="00424C05"/>
    <w:rsid w:val="00440824"/>
    <w:rsid w:val="00450ED5"/>
    <w:rsid w:val="00454D7A"/>
    <w:rsid w:val="00456A75"/>
    <w:rsid w:val="00457611"/>
    <w:rsid w:val="00470174"/>
    <w:rsid w:val="00470BF2"/>
    <w:rsid w:val="00483FFC"/>
    <w:rsid w:val="004A5360"/>
    <w:rsid w:val="004B2997"/>
    <w:rsid w:val="004C5B78"/>
    <w:rsid w:val="004C6768"/>
    <w:rsid w:val="004D5B75"/>
    <w:rsid w:val="004D61BB"/>
    <w:rsid w:val="004F795B"/>
    <w:rsid w:val="00500DC1"/>
    <w:rsid w:val="0051039B"/>
    <w:rsid w:val="0052708C"/>
    <w:rsid w:val="00530AD4"/>
    <w:rsid w:val="00540CE5"/>
    <w:rsid w:val="0056785A"/>
    <w:rsid w:val="0057032D"/>
    <w:rsid w:val="005E65D9"/>
    <w:rsid w:val="005F1C17"/>
    <w:rsid w:val="00601B5C"/>
    <w:rsid w:val="00602CD8"/>
    <w:rsid w:val="00615573"/>
    <w:rsid w:val="00621BFB"/>
    <w:rsid w:val="0064647C"/>
    <w:rsid w:val="00647A13"/>
    <w:rsid w:val="00661FCE"/>
    <w:rsid w:val="00662FC9"/>
    <w:rsid w:val="00666EB2"/>
    <w:rsid w:val="00671589"/>
    <w:rsid w:val="0067321B"/>
    <w:rsid w:val="006941EB"/>
    <w:rsid w:val="0069570F"/>
    <w:rsid w:val="006963E0"/>
    <w:rsid w:val="006A301C"/>
    <w:rsid w:val="006A6CA0"/>
    <w:rsid w:val="006B1BE1"/>
    <w:rsid w:val="006B6E09"/>
    <w:rsid w:val="006C63B5"/>
    <w:rsid w:val="006D0590"/>
    <w:rsid w:val="006E2AFD"/>
    <w:rsid w:val="006E2F42"/>
    <w:rsid w:val="006F3CBC"/>
    <w:rsid w:val="00701679"/>
    <w:rsid w:val="00705D12"/>
    <w:rsid w:val="007149E2"/>
    <w:rsid w:val="00715A54"/>
    <w:rsid w:val="00717071"/>
    <w:rsid w:val="007359A8"/>
    <w:rsid w:val="00752C99"/>
    <w:rsid w:val="007647C2"/>
    <w:rsid w:val="0076529E"/>
    <w:rsid w:val="00771E34"/>
    <w:rsid w:val="00786AA7"/>
    <w:rsid w:val="007907AB"/>
    <w:rsid w:val="00797F53"/>
    <w:rsid w:val="007A1997"/>
    <w:rsid w:val="007C1212"/>
    <w:rsid w:val="007C7CA8"/>
    <w:rsid w:val="007D1722"/>
    <w:rsid w:val="007D5B75"/>
    <w:rsid w:val="007D5BCA"/>
    <w:rsid w:val="007E6745"/>
    <w:rsid w:val="007F7189"/>
    <w:rsid w:val="007F7CB2"/>
    <w:rsid w:val="00806460"/>
    <w:rsid w:val="00837A2B"/>
    <w:rsid w:val="0086704B"/>
    <w:rsid w:val="008775C0"/>
    <w:rsid w:val="00882498"/>
    <w:rsid w:val="00886C21"/>
    <w:rsid w:val="008B790F"/>
    <w:rsid w:val="008F1728"/>
    <w:rsid w:val="00900224"/>
    <w:rsid w:val="009229B0"/>
    <w:rsid w:val="00932F4C"/>
    <w:rsid w:val="0094698F"/>
    <w:rsid w:val="00952E37"/>
    <w:rsid w:val="009548A5"/>
    <w:rsid w:val="00965FF6"/>
    <w:rsid w:val="00972998"/>
    <w:rsid w:val="009856FD"/>
    <w:rsid w:val="009C2B8D"/>
    <w:rsid w:val="009C5ACF"/>
    <w:rsid w:val="009D5695"/>
    <w:rsid w:val="009D628D"/>
    <w:rsid w:val="009E6E10"/>
    <w:rsid w:val="00A05D0A"/>
    <w:rsid w:val="00A0601F"/>
    <w:rsid w:val="00A17D3B"/>
    <w:rsid w:val="00A36675"/>
    <w:rsid w:val="00A62CD2"/>
    <w:rsid w:val="00A72729"/>
    <w:rsid w:val="00A93711"/>
    <w:rsid w:val="00A95432"/>
    <w:rsid w:val="00AA0F31"/>
    <w:rsid w:val="00AB7112"/>
    <w:rsid w:val="00AF4162"/>
    <w:rsid w:val="00AF56E7"/>
    <w:rsid w:val="00B177C7"/>
    <w:rsid w:val="00B25B2E"/>
    <w:rsid w:val="00B26173"/>
    <w:rsid w:val="00B403A0"/>
    <w:rsid w:val="00B45EDD"/>
    <w:rsid w:val="00B558DF"/>
    <w:rsid w:val="00B6444F"/>
    <w:rsid w:val="00B658AA"/>
    <w:rsid w:val="00B7788C"/>
    <w:rsid w:val="00B8616A"/>
    <w:rsid w:val="00BB7C7A"/>
    <w:rsid w:val="00BE1394"/>
    <w:rsid w:val="00C118A8"/>
    <w:rsid w:val="00C12D63"/>
    <w:rsid w:val="00C24529"/>
    <w:rsid w:val="00C30E9C"/>
    <w:rsid w:val="00C463A3"/>
    <w:rsid w:val="00C56AC7"/>
    <w:rsid w:val="00C60C4F"/>
    <w:rsid w:val="00CC00FB"/>
    <w:rsid w:val="00CD323F"/>
    <w:rsid w:val="00CF79F2"/>
    <w:rsid w:val="00D14551"/>
    <w:rsid w:val="00D20745"/>
    <w:rsid w:val="00D303DD"/>
    <w:rsid w:val="00D37035"/>
    <w:rsid w:val="00D42030"/>
    <w:rsid w:val="00D94C80"/>
    <w:rsid w:val="00DA517B"/>
    <w:rsid w:val="00DA67D8"/>
    <w:rsid w:val="00DB3A6F"/>
    <w:rsid w:val="00DB5E18"/>
    <w:rsid w:val="00DB6FEF"/>
    <w:rsid w:val="00DC7DB6"/>
    <w:rsid w:val="00DD5E41"/>
    <w:rsid w:val="00E27270"/>
    <w:rsid w:val="00E37E2F"/>
    <w:rsid w:val="00E45809"/>
    <w:rsid w:val="00E46FC8"/>
    <w:rsid w:val="00E8237A"/>
    <w:rsid w:val="00E87142"/>
    <w:rsid w:val="00E871D8"/>
    <w:rsid w:val="00E90A8D"/>
    <w:rsid w:val="00E917B7"/>
    <w:rsid w:val="00E94DD6"/>
    <w:rsid w:val="00EA045A"/>
    <w:rsid w:val="00EB3D84"/>
    <w:rsid w:val="00EC030F"/>
    <w:rsid w:val="00EC2D0B"/>
    <w:rsid w:val="00EE57A4"/>
    <w:rsid w:val="00EE7423"/>
    <w:rsid w:val="00EF4DFF"/>
    <w:rsid w:val="00F05222"/>
    <w:rsid w:val="00F13D7B"/>
    <w:rsid w:val="00F14B8E"/>
    <w:rsid w:val="00F244E9"/>
    <w:rsid w:val="00F4187A"/>
    <w:rsid w:val="00F51396"/>
    <w:rsid w:val="00F73174"/>
    <w:rsid w:val="00FB4034"/>
    <w:rsid w:val="00FC502F"/>
    <w:rsid w:val="00FC6BDE"/>
    <w:rsid w:val="00FD51AD"/>
    <w:rsid w:val="00FF5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1FCE"/>
    <w:pPr>
      <w:widowControl w:val="0"/>
      <w:jc w:val="both"/>
    </w:pPr>
    <w:rPr>
      <w:kern w:val="2"/>
      <w:sz w:val="21"/>
    </w:rPr>
  </w:style>
  <w:style w:type="paragraph" w:styleId="2">
    <w:name w:val="heading 2"/>
    <w:basedOn w:val="a"/>
    <w:next w:val="a"/>
    <w:link w:val="2Char"/>
    <w:qFormat/>
    <w:rsid w:val="00FD51AD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661FCE"/>
    <w:rPr>
      <w:rFonts w:ascii="仿宋_GB2312" w:eastAsia="仿宋_GB2312"/>
      <w:sz w:val="30"/>
    </w:rPr>
  </w:style>
  <w:style w:type="paragraph" w:styleId="a4">
    <w:name w:val="Body Text Indent"/>
    <w:basedOn w:val="a"/>
    <w:link w:val="Char"/>
    <w:rsid w:val="00661FCE"/>
    <w:pPr>
      <w:ind w:firstLine="540"/>
    </w:pPr>
    <w:rPr>
      <w:rFonts w:ascii="Courier New" w:hAnsi="Courier New"/>
      <w:sz w:val="28"/>
    </w:rPr>
  </w:style>
  <w:style w:type="character" w:customStyle="1" w:styleId="Char">
    <w:name w:val="正文文本缩进 Char"/>
    <w:link w:val="a4"/>
    <w:rsid w:val="001379ED"/>
    <w:rPr>
      <w:rFonts w:ascii="Courier New" w:eastAsia="宋体" w:hAnsi="Courier New"/>
      <w:kern w:val="2"/>
      <w:sz w:val="28"/>
      <w:lang w:val="en-US" w:eastAsia="zh-CN" w:bidi="ar-SA"/>
    </w:rPr>
  </w:style>
  <w:style w:type="paragraph" w:styleId="a5">
    <w:name w:val="footer"/>
    <w:basedOn w:val="a"/>
    <w:link w:val="Char0"/>
    <w:rsid w:val="00661F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rsid w:val="001379ED"/>
    <w:rPr>
      <w:rFonts w:eastAsia="宋体"/>
      <w:kern w:val="2"/>
      <w:sz w:val="18"/>
      <w:szCs w:val="18"/>
      <w:lang w:val="en-US" w:eastAsia="zh-CN" w:bidi="ar-SA"/>
    </w:rPr>
  </w:style>
  <w:style w:type="character" w:styleId="a6">
    <w:name w:val="page number"/>
    <w:basedOn w:val="a0"/>
    <w:rsid w:val="00661FCE"/>
  </w:style>
  <w:style w:type="paragraph" w:styleId="a7">
    <w:name w:val="header"/>
    <w:basedOn w:val="a"/>
    <w:link w:val="Char1"/>
    <w:rsid w:val="00661F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a7"/>
    <w:rsid w:val="001379ED"/>
    <w:rPr>
      <w:rFonts w:eastAsia="宋体"/>
      <w:kern w:val="2"/>
      <w:sz w:val="18"/>
      <w:szCs w:val="18"/>
      <w:lang w:val="en-US" w:eastAsia="zh-CN" w:bidi="ar-SA"/>
    </w:rPr>
  </w:style>
  <w:style w:type="paragraph" w:styleId="a8">
    <w:name w:val="Balloon Text"/>
    <w:basedOn w:val="a"/>
    <w:semiHidden/>
    <w:rsid w:val="00661FCE"/>
    <w:rPr>
      <w:sz w:val="18"/>
      <w:szCs w:val="18"/>
    </w:rPr>
  </w:style>
  <w:style w:type="paragraph" w:customStyle="1" w:styleId="Char10">
    <w:name w:val="Char1"/>
    <w:basedOn w:val="a"/>
    <w:semiHidden/>
    <w:rsid w:val="00B177C7"/>
    <w:pPr>
      <w:widowControl/>
      <w:spacing w:after="160" w:line="240" w:lineRule="exact"/>
      <w:jc w:val="left"/>
    </w:pPr>
    <w:rPr>
      <w:rFonts w:ascii="Verdana" w:hAnsi="Verdana" w:cs="Verdana"/>
      <w:kern w:val="0"/>
      <w:sz w:val="20"/>
      <w:lang w:eastAsia="en-US"/>
    </w:rPr>
  </w:style>
  <w:style w:type="table" w:styleId="a9">
    <w:name w:val="Table Grid"/>
    <w:basedOn w:val="a1"/>
    <w:rsid w:val="000A0BC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rsid w:val="001379ED"/>
    <w:rPr>
      <w:color w:val="0000FF"/>
      <w:u w:val="single"/>
    </w:rPr>
  </w:style>
  <w:style w:type="paragraph" w:styleId="ab">
    <w:name w:val="Document Map"/>
    <w:basedOn w:val="a"/>
    <w:link w:val="Char2"/>
    <w:rsid w:val="001379ED"/>
    <w:rPr>
      <w:rFonts w:ascii="宋体"/>
      <w:sz w:val="18"/>
      <w:szCs w:val="18"/>
    </w:rPr>
  </w:style>
  <w:style w:type="character" w:customStyle="1" w:styleId="Char2">
    <w:name w:val="文档结构图 Char"/>
    <w:link w:val="ab"/>
    <w:rsid w:val="001379ED"/>
    <w:rPr>
      <w:rFonts w:ascii="宋体" w:eastAsia="宋体"/>
      <w:kern w:val="2"/>
      <w:sz w:val="18"/>
      <w:szCs w:val="18"/>
      <w:lang w:val="en-US" w:eastAsia="zh-CN" w:bidi="ar-SA"/>
    </w:rPr>
  </w:style>
  <w:style w:type="paragraph" w:styleId="ac">
    <w:name w:val="No Spacing"/>
    <w:link w:val="Char3"/>
    <w:qFormat/>
    <w:rsid w:val="001379ED"/>
    <w:rPr>
      <w:rFonts w:ascii="Calibri" w:hAnsi="Calibri"/>
      <w:sz w:val="22"/>
      <w:szCs w:val="22"/>
    </w:rPr>
  </w:style>
  <w:style w:type="character" w:customStyle="1" w:styleId="Char3">
    <w:name w:val="无间隔 Char"/>
    <w:link w:val="ac"/>
    <w:rsid w:val="001379ED"/>
    <w:rPr>
      <w:rFonts w:ascii="Calibri" w:hAnsi="Calibri"/>
      <w:sz w:val="22"/>
      <w:szCs w:val="22"/>
      <w:lang w:val="en-US" w:eastAsia="zh-CN" w:bidi="ar-SA"/>
    </w:rPr>
  </w:style>
  <w:style w:type="paragraph" w:styleId="ad">
    <w:name w:val="Normal (Web)"/>
    <w:basedOn w:val="a"/>
    <w:rsid w:val="00C2452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e">
    <w:name w:val="Body Text"/>
    <w:basedOn w:val="a"/>
    <w:rsid w:val="0057032D"/>
    <w:pPr>
      <w:widowControl/>
      <w:jc w:val="left"/>
    </w:pPr>
    <w:rPr>
      <w:kern w:val="0"/>
      <w:sz w:val="24"/>
    </w:rPr>
  </w:style>
  <w:style w:type="paragraph" w:styleId="20">
    <w:name w:val="Body Text Indent 2"/>
    <w:basedOn w:val="a"/>
    <w:rsid w:val="0057032D"/>
    <w:pPr>
      <w:ind w:firstLineChars="200" w:firstLine="640"/>
    </w:pPr>
    <w:rPr>
      <w:rFonts w:ascii="仿宋_GB2312" w:eastAsia="仿宋_GB2312"/>
      <w:sz w:val="32"/>
      <w:szCs w:val="24"/>
    </w:rPr>
  </w:style>
  <w:style w:type="character" w:customStyle="1" w:styleId="artcontent">
    <w:name w:val="artcontent"/>
    <w:rsid w:val="0057032D"/>
    <w:rPr>
      <w:spacing w:val="360"/>
      <w:sz w:val="22"/>
      <w:szCs w:val="22"/>
    </w:rPr>
  </w:style>
  <w:style w:type="character" w:customStyle="1" w:styleId="2Char">
    <w:name w:val="标题 2 Char"/>
    <w:link w:val="2"/>
    <w:rsid w:val="00FD51AD"/>
    <w:rPr>
      <w:rFonts w:ascii="Arial" w:eastAsia="黑体" w:hAnsi="Arial"/>
      <w:b/>
      <w:bCs/>
      <w:kern w:val="2"/>
      <w:sz w:val="32"/>
      <w:szCs w:val="32"/>
      <w:lang w:val="en-US" w:eastAsia="zh-CN" w:bidi="ar-SA"/>
    </w:rPr>
  </w:style>
  <w:style w:type="paragraph" w:customStyle="1" w:styleId="af">
    <w:name w:val="内文"/>
    <w:link w:val="Char4"/>
    <w:rsid w:val="000E5B15"/>
    <w:pPr>
      <w:widowControl w:val="0"/>
      <w:autoSpaceDE w:val="0"/>
      <w:autoSpaceDN w:val="0"/>
      <w:adjustRightInd w:val="0"/>
      <w:spacing w:line="360" w:lineRule="exact"/>
      <w:ind w:firstLine="420"/>
      <w:jc w:val="both"/>
    </w:pPr>
    <w:rPr>
      <w:color w:val="000000"/>
      <w:sz w:val="21"/>
      <w:szCs w:val="21"/>
    </w:rPr>
  </w:style>
  <w:style w:type="character" w:customStyle="1" w:styleId="Char4">
    <w:name w:val="内文 Char"/>
    <w:link w:val="af"/>
    <w:rsid w:val="000E5B15"/>
    <w:rPr>
      <w:color w:val="000000"/>
      <w:sz w:val="21"/>
      <w:szCs w:val="21"/>
      <w:lang w:val="en-US" w:eastAsia="zh-CN" w:bidi="ar-SA"/>
    </w:rPr>
  </w:style>
  <w:style w:type="paragraph" w:customStyle="1" w:styleId="af0">
    <w:name w:val="小标黑（章）"/>
    <w:basedOn w:val="af"/>
    <w:link w:val="Char5"/>
    <w:rsid w:val="000E5B15"/>
    <w:pPr>
      <w:spacing w:before="200" w:after="200"/>
      <w:ind w:firstLine="0"/>
      <w:jc w:val="center"/>
    </w:pPr>
    <w:rPr>
      <w:rFonts w:eastAsia="黑体"/>
      <w:sz w:val="24"/>
      <w:szCs w:val="24"/>
    </w:rPr>
  </w:style>
  <w:style w:type="character" w:customStyle="1" w:styleId="Char5">
    <w:name w:val="小标黑（章） Char"/>
    <w:link w:val="af0"/>
    <w:rsid w:val="000E5B15"/>
    <w:rPr>
      <w:rFonts w:eastAsia="黑体"/>
      <w:color w:val="000000"/>
      <w:sz w:val="24"/>
      <w:szCs w:val="24"/>
      <w:lang w:val="en-US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28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bgs\Application%20Data\Microsoft\Templates\A4&#25991;&#20214;&#27169;&#26495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A4文件模板</Template>
  <TotalTime>6</TotalTime>
  <Pages>1</Pages>
  <Words>34</Words>
  <Characters>200</Characters>
  <Application>Microsoft Office Word</Application>
  <DocSecurity>0</DocSecurity>
  <Lines>1</Lines>
  <Paragraphs>1</Paragraphs>
  <ScaleCrop>false</ScaleCrop>
  <Company>北京煤炭工业学校</Company>
  <LinksUpToDate>false</LinksUpToDate>
  <CharactersWithSpaces>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党政办公室文件</dc:title>
  <dc:subject/>
  <dc:creator>刘建新</dc:creator>
  <cp:keywords/>
  <cp:lastModifiedBy>wyx</cp:lastModifiedBy>
  <cp:revision>4</cp:revision>
  <cp:lastPrinted>2012-03-05T01:22:00Z</cp:lastPrinted>
  <dcterms:created xsi:type="dcterms:W3CDTF">2020-09-01T01:15:00Z</dcterms:created>
  <dcterms:modified xsi:type="dcterms:W3CDTF">2020-09-01T01:34:00Z</dcterms:modified>
</cp:coreProperties>
</file>