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11" w:rsidRPr="006B52FA" w:rsidRDefault="00457611" w:rsidP="00457611">
      <w:pPr>
        <w:autoSpaceDE w:val="0"/>
        <w:autoSpaceDN w:val="0"/>
        <w:adjustRightInd w:val="0"/>
        <w:snapToGrid w:val="0"/>
        <w:spacing w:line="360" w:lineRule="auto"/>
        <w:rPr>
          <w:rFonts w:ascii="黑体" w:eastAsia="黑体" w:hAnsi="宋体" w:cs="宋体"/>
          <w:kern w:val="0"/>
          <w:sz w:val="32"/>
          <w:szCs w:val="32"/>
          <w:lang w:val="zh-CN"/>
        </w:rPr>
      </w:pPr>
      <w:bookmarkStart w:id="0" w:name="_Toc360693696"/>
      <w:r w:rsidRPr="006B52FA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附件</w:t>
      </w:r>
      <w:r w:rsidR="00130417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4</w:t>
      </w:r>
      <w:r w:rsidR="00B658AA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：</w:t>
      </w:r>
    </w:p>
    <w:p w:rsidR="00457611" w:rsidRPr="006D1D87" w:rsidRDefault="00457611" w:rsidP="00457611">
      <w:pPr>
        <w:widowControl/>
        <w:adjustRightInd w:val="0"/>
        <w:snapToGrid w:val="0"/>
        <w:spacing w:line="280" w:lineRule="atLeast"/>
        <w:ind w:right="34"/>
        <w:jc w:val="center"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  <w:r w:rsidRPr="006D1D87">
        <w:rPr>
          <w:rFonts w:ascii="仿宋_GB2312" w:eastAsia="仿宋_GB2312" w:hAnsi="宋体" w:cs="Arial" w:hint="eastAsia"/>
          <w:color w:val="000000"/>
          <w:kern w:val="0"/>
          <w:sz w:val="28"/>
          <w:szCs w:val="28"/>
        </w:rPr>
        <w:t>北京工业职业技术学院</w:t>
      </w:r>
    </w:p>
    <w:p w:rsidR="00457611" w:rsidRPr="006D1D87" w:rsidRDefault="00457611" w:rsidP="00457611">
      <w:pPr>
        <w:widowControl/>
        <w:adjustRightInd w:val="0"/>
        <w:snapToGrid w:val="0"/>
        <w:spacing w:line="280" w:lineRule="atLeast"/>
        <w:ind w:right="34"/>
        <w:jc w:val="center"/>
        <w:rPr>
          <w:rFonts w:ascii="仿宋_GB2312" w:eastAsia="仿宋_GB2312" w:hAnsi="宋体" w:cs="Arial"/>
          <w:b/>
          <w:color w:val="000000"/>
          <w:kern w:val="0"/>
          <w:sz w:val="28"/>
          <w:szCs w:val="28"/>
        </w:rPr>
      </w:pPr>
      <w:r w:rsidRPr="006D1D87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货物服务类</w:t>
      </w:r>
      <w:r w:rsidR="00130417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政府采购</w:t>
      </w:r>
      <w:r w:rsidRPr="006D1D87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项目专家验收</w:t>
      </w:r>
      <w:bookmarkEnd w:id="0"/>
      <w:r w:rsidRPr="006D1D87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报告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1412"/>
        <w:gridCol w:w="540"/>
        <w:gridCol w:w="1771"/>
        <w:gridCol w:w="329"/>
        <w:gridCol w:w="60"/>
        <w:gridCol w:w="990"/>
        <w:gridCol w:w="270"/>
        <w:gridCol w:w="615"/>
        <w:gridCol w:w="146"/>
        <w:gridCol w:w="19"/>
        <w:gridCol w:w="525"/>
        <w:gridCol w:w="135"/>
        <w:gridCol w:w="1440"/>
      </w:tblGrid>
      <w:tr w:rsidR="00457611" w:rsidRPr="006F3CBC" w:rsidTr="006F3CBC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项目名称</w:t>
            </w:r>
          </w:p>
        </w:tc>
        <w:tc>
          <w:tcPr>
            <w:tcW w:w="6300" w:type="dxa"/>
            <w:gridSpan w:val="11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130417" w:rsidRPr="006F3CBC" w:rsidTr="00B04222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30417" w:rsidRPr="006F3CBC" w:rsidRDefault="00130417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项目代码</w:t>
            </w:r>
          </w:p>
        </w:tc>
        <w:tc>
          <w:tcPr>
            <w:tcW w:w="210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0417" w:rsidRPr="006F3CBC" w:rsidRDefault="00130417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210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0417" w:rsidRPr="006F3CBC" w:rsidRDefault="00130417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项目部门</w:t>
            </w:r>
          </w:p>
        </w:tc>
        <w:tc>
          <w:tcPr>
            <w:tcW w:w="2100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0417" w:rsidRPr="006F3CBC" w:rsidRDefault="00130417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F3CBC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130417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部门负责人</w:t>
            </w:r>
          </w:p>
        </w:tc>
        <w:tc>
          <w:tcPr>
            <w:tcW w:w="2160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2021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130417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>
              <w:rPr>
                <w:rFonts w:ascii="仿宋_GB2312" w:eastAsia="仿宋_GB2312" w:hAnsi="微软雅黑" w:cs="宋体" w:hint="eastAsia"/>
                <w:b/>
                <w:lang w:val="zh-CN"/>
              </w:rPr>
              <w:t>项目负责人</w:t>
            </w:r>
          </w:p>
        </w:tc>
        <w:tc>
          <w:tcPr>
            <w:tcW w:w="2119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615573" w:rsidRPr="006F3CBC" w:rsidTr="00F443CD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5573" w:rsidRPr="006F3CBC" w:rsidRDefault="0061557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>
              <w:rPr>
                <w:rFonts w:ascii="仿宋_GB2312" w:eastAsia="仿宋_GB2312" w:hAnsi="微软雅黑" w:cs="宋体" w:hint="eastAsia"/>
                <w:b/>
                <w:lang w:val="zh-CN"/>
              </w:rPr>
              <w:t>中标单位</w:t>
            </w:r>
          </w:p>
        </w:tc>
        <w:tc>
          <w:tcPr>
            <w:tcW w:w="3150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5573" w:rsidRPr="006F3CBC" w:rsidRDefault="0061557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575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5573" w:rsidRPr="006F3CBC" w:rsidRDefault="0061557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批复</w:t>
            </w:r>
            <w:r w:rsidR="00530AD4">
              <w:rPr>
                <w:rFonts w:ascii="仿宋_GB2312" w:eastAsia="仿宋_GB2312" w:hAnsi="微软雅黑" w:cs="宋体" w:hint="eastAsia"/>
                <w:b/>
                <w:lang w:val="zh-CN"/>
              </w:rPr>
              <w:t>总</w:t>
            </w: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预算</w:t>
            </w:r>
          </w:p>
        </w:tc>
        <w:tc>
          <w:tcPr>
            <w:tcW w:w="157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5573" w:rsidRPr="006F3CBC" w:rsidRDefault="0061557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972998" w:rsidRPr="006F3CBC" w:rsidTr="00875ACE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72998" w:rsidRPr="006F3CBC" w:rsidRDefault="0061557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>
              <w:rPr>
                <w:rFonts w:ascii="仿宋_GB2312" w:eastAsia="仿宋_GB2312" w:hAnsi="微软雅黑" w:cs="宋体" w:hint="eastAsia"/>
                <w:b/>
                <w:lang w:val="zh-CN"/>
              </w:rPr>
              <w:t>招投标合同金额</w:t>
            </w:r>
          </w:p>
        </w:tc>
        <w:tc>
          <w:tcPr>
            <w:tcW w:w="177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2998" w:rsidRPr="006F3CBC" w:rsidRDefault="00972998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2264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5573" w:rsidRDefault="00615573" w:rsidP="00615573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>
              <w:rPr>
                <w:rFonts w:ascii="仿宋_GB2312" w:eastAsia="仿宋_GB2312" w:hAnsi="微软雅黑" w:cs="宋体" w:hint="eastAsia"/>
                <w:b/>
                <w:lang w:val="zh-CN"/>
              </w:rPr>
              <w:t>政府采购集中采购</w:t>
            </w:r>
          </w:p>
          <w:p w:rsidR="00972998" w:rsidRPr="006F3CBC" w:rsidRDefault="00615573" w:rsidP="00615573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>
              <w:rPr>
                <w:rFonts w:ascii="仿宋_GB2312" w:eastAsia="仿宋_GB2312" w:hAnsi="微软雅黑" w:cs="宋体" w:hint="eastAsia"/>
                <w:b/>
                <w:lang w:val="zh-CN"/>
              </w:rPr>
              <w:t>合同金额</w:t>
            </w:r>
          </w:p>
        </w:tc>
        <w:tc>
          <w:tcPr>
            <w:tcW w:w="2265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2998" w:rsidRPr="006F3CBC" w:rsidRDefault="00972998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15573">
        <w:trPr>
          <w:trHeight w:val="3158"/>
        </w:trPr>
        <w:tc>
          <w:tcPr>
            <w:tcW w:w="49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验收专家组意见</w:t>
            </w:r>
          </w:p>
        </w:tc>
        <w:tc>
          <w:tcPr>
            <w:tcW w:w="825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457611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</w:pPr>
          </w:p>
          <w:p w:rsidR="00130417" w:rsidRPr="006F3CBC" w:rsidRDefault="00130417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0" w:firstLine="480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专家组组长签字：</w:t>
            </w:r>
          </w:p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50" w:firstLine="492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验收日期：</w:t>
            </w:r>
          </w:p>
        </w:tc>
      </w:tr>
      <w:tr w:rsidR="00457611" w:rsidRPr="006F3CBC" w:rsidTr="006F3CBC">
        <w:trPr>
          <w:trHeight w:val="576"/>
        </w:trPr>
        <w:tc>
          <w:tcPr>
            <w:tcW w:w="496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验收专家组情况</w:t>
            </w:r>
          </w:p>
        </w:tc>
        <w:tc>
          <w:tcPr>
            <w:tcW w:w="141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姓  名</w:t>
            </w:r>
          </w:p>
        </w:tc>
        <w:tc>
          <w:tcPr>
            <w:tcW w:w="3960" w:type="dxa"/>
            <w:gridSpan w:val="6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单          位</w:t>
            </w: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职务职称</w:t>
            </w: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签  字</w:t>
            </w:r>
          </w:p>
        </w:tc>
      </w:tr>
      <w:tr w:rsidR="00457611" w:rsidRPr="006F3CBC" w:rsidTr="006F3CBC">
        <w:trPr>
          <w:trHeight w:val="693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F3CBC">
        <w:trPr>
          <w:trHeight w:val="693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F3CBC">
        <w:trPr>
          <w:trHeight w:val="693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F3CBC">
        <w:trPr>
          <w:trHeight w:val="693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15573">
        <w:trPr>
          <w:trHeight w:val="558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6A6CA0" w:rsidRPr="006F3CBC" w:rsidTr="00C56AC7">
        <w:trPr>
          <w:trHeight w:val="1407"/>
        </w:trPr>
        <w:tc>
          <w:tcPr>
            <w:tcW w:w="1908" w:type="dxa"/>
            <w:gridSpan w:val="2"/>
            <w:shd w:val="clear" w:color="auto" w:fill="auto"/>
            <w:vAlign w:val="center"/>
          </w:tcPr>
          <w:p w:rsidR="00797F53" w:rsidRDefault="006A6CA0" w:rsidP="00797F53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left="105" w:hangingChars="50" w:hanging="105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项目部门</w:t>
            </w:r>
          </w:p>
          <w:p w:rsidR="006A6CA0" w:rsidRPr="006F3CBC" w:rsidRDefault="006A6CA0" w:rsidP="00797F53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left="105" w:hangingChars="50" w:hanging="105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意</w:t>
            </w:r>
            <w:r w:rsidR="00AF56E7"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 xml:space="preserve">  </w:t>
            </w: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见</w:t>
            </w:r>
          </w:p>
        </w:tc>
        <w:tc>
          <w:tcPr>
            <w:tcW w:w="6840" w:type="dxa"/>
            <w:gridSpan w:val="1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A6CA0" w:rsidRPr="00797F53" w:rsidRDefault="006A6CA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6A6CA0" w:rsidRPr="006F3CBC" w:rsidRDefault="00797F5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部门</w:t>
            </w:r>
            <w:r w:rsidR="006A6CA0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负责人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（签字）</w:t>
            </w:r>
            <w:r w:rsidR="006A6CA0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：      </w:t>
            </w:r>
            <w:r w:rsidR="00E46FC8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  <w:r w:rsidR="00E46FC8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  <w:r w:rsidR="00AF56E7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部门</w:t>
            </w:r>
            <w:r w:rsidR="006A6CA0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（</w:t>
            </w:r>
            <w:r w:rsidR="00AF56E7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盖</w:t>
            </w:r>
            <w:r w:rsidR="006A6CA0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章）：</w:t>
            </w:r>
          </w:p>
          <w:p w:rsidR="006A6CA0" w:rsidRPr="006F3CBC" w:rsidRDefault="006A6CA0" w:rsidP="00E46FC8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1450" w:firstLine="348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日 期：</w:t>
            </w:r>
          </w:p>
        </w:tc>
      </w:tr>
    </w:tbl>
    <w:p w:rsidR="00D37035" w:rsidRPr="006E2AFD" w:rsidRDefault="00D37035" w:rsidP="00C56AC7">
      <w:pPr>
        <w:autoSpaceDE w:val="0"/>
        <w:autoSpaceDN w:val="0"/>
        <w:adjustRightInd w:val="0"/>
        <w:snapToGrid w:val="0"/>
        <w:spacing w:line="360" w:lineRule="auto"/>
      </w:pPr>
    </w:p>
    <w:sectPr w:rsidR="00D37035" w:rsidRPr="006E2AFD" w:rsidSect="007F7C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74" w:bottom="1440" w:left="1588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24F" w:rsidRDefault="0055524F">
      <w:r>
        <w:separator/>
      </w:r>
    </w:p>
  </w:endnote>
  <w:endnote w:type="continuationSeparator" w:id="0">
    <w:p w:rsidR="0055524F" w:rsidRDefault="00555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0F" w:rsidRDefault="00046D1B" w:rsidP="0057032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B790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790F" w:rsidRDefault="008B790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0F" w:rsidRPr="005302BA" w:rsidRDefault="00046D1B" w:rsidP="0057032D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5302BA">
      <w:rPr>
        <w:rStyle w:val="a6"/>
        <w:sz w:val="24"/>
        <w:szCs w:val="24"/>
      </w:rPr>
      <w:fldChar w:fldCharType="begin"/>
    </w:r>
    <w:r w:rsidR="008B790F" w:rsidRPr="005302BA">
      <w:rPr>
        <w:rStyle w:val="a6"/>
        <w:sz w:val="24"/>
        <w:szCs w:val="24"/>
      </w:rPr>
      <w:instrText xml:space="preserve">PAGE  </w:instrText>
    </w:r>
    <w:r w:rsidRPr="005302BA">
      <w:rPr>
        <w:rStyle w:val="a6"/>
        <w:sz w:val="24"/>
        <w:szCs w:val="24"/>
      </w:rPr>
      <w:fldChar w:fldCharType="separate"/>
    </w:r>
    <w:r w:rsidR="00615573">
      <w:rPr>
        <w:rStyle w:val="a6"/>
        <w:noProof/>
        <w:sz w:val="24"/>
        <w:szCs w:val="24"/>
      </w:rPr>
      <w:t>2</w:t>
    </w:r>
    <w:r w:rsidRPr="005302BA">
      <w:rPr>
        <w:rStyle w:val="a6"/>
        <w:sz w:val="24"/>
        <w:szCs w:val="24"/>
      </w:rPr>
      <w:fldChar w:fldCharType="end"/>
    </w:r>
  </w:p>
  <w:p w:rsidR="008B790F" w:rsidRDefault="008B790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573" w:rsidRDefault="0061557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24F" w:rsidRDefault="0055524F">
      <w:r>
        <w:separator/>
      </w:r>
    </w:p>
  </w:footnote>
  <w:footnote w:type="continuationSeparator" w:id="0">
    <w:p w:rsidR="0055524F" w:rsidRDefault="005552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573" w:rsidRDefault="0061557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998" w:rsidRDefault="00972998" w:rsidP="00130417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0F" w:rsidRPr="00BA4C14" w:rsidRDefault="008B790F" w:rsidP="0057032D"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3"/>
      <w:numFmt w:val="chineseCounting"/>
      <w:suff w:val="nothing"/>
      <w:lvlText w:val="（%1）"/>
      <w:lvlJc w:val="left"/>
    </w:lvl>
  </w:abstractNum>
  <w:abstractNum w:abstractNumId="1">
    <w:nsid w:val="0000000B"/>
    <w:multiLevelType w:val="singleLevel"/>
    <w:tmpl w:val="0000000B"/>
    <w:lvl w:ilvl="0">
      <w:start w:val="1"/>
      <w:numFmt w:val="chineseCounting"/>
      <w:suff w:val="nothing"/>
      <w:lvlText w:val="（%1）"/>
      <w:lvlJc w:val="left"/>
    </w:lvl>
  </w:abstractNum>
  <w:abstractNum w:abstractNumId="2">
    <w:nsid w:val="0000000C"/>
    <w:multiLevelType w:val="singleLevel"/>
    <w:tmpl w:val="0000000C"/>
    <w:lvl w:ilvl="0">
      <w:start w:val="1"/>
      <w:numFmt w:val="chineseCounting"/>
      <w:suff w:val="nothing"/>
      <w:lvlText w:val="（%1）"/>
      <w:lvlJc w:val="left"/>
    </w:lvl>
  </w:abstractNum>
  <w:abstractNum w:abstractNumId="3">
    <w:nsid w:val="002B30F2"/>
    <w:multiLevelType w:val="hybridMultilevel"/>
    <w:tmpl w:val="E17CE780"/>
    <w:lvl w:ilvl="0" w:tplc="4A9A770E">
      <w:start w:val="6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4">
    <w:nsid w:val="01250DBE"/>
    <w:multiLevelType w:val="hybridMultilevel"/>
    <w:tmpl w:val="B82E5D4E"/>
    <w:lvl w:ilvl="0" w:tplc="A09C337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5BD425A"/>
    <w:multiLevelType w:val="hybridMultilevel"/>
    <w:tmpl w:val="EE68AA46"/>
    <w:lvl w:ilvl="0" w:tplc="BEF2BC5E">
      <w:start w:val="6"/>
      <w:numFmt w:val="japaneseCounting"/>
      <w:lvlText w:val="第%1条"/>
      <w:lvlJc w:val="left"/>
      <w:pPr>
        <w:tabs>
          <w:tab w:val="num" w:pos="1930"/>
        </w:tabs>
        <w:ind w:left="1930" w:hanging="12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6">
    <w:nsid w:val="06B32BAB"/>
    <w:multiLevelType w:val="singleLevel"/>
    <w:tmpl w:val="E440FE62"/>
    <w:lvl w:ilvl="0">
      <w:start w:val="1"/>
      <w:numFmt w:val="decimal"/>
      <w:lvlText w:val="%1、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abstractNum w:abstractNumId="7">
    <w:nsid w:val="10251E74"/>
    <w:multiLevelType w:val="hybridMultilevel"/>
    <w:tmpl w:val="924623EA"/>
    <w:lvl w:ilvl="0" w:tplc="39A24D16">
      <w:start w:val="3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8">
    <w:nsid w:val="19A62282"/>
    <w:multiLevelType w:val="hybridMultilevel"/>
    <w:tmpl w:val="4036CF60"/>
    <w:lvl w:ilvl="0" w:tplc="6C183F3C">
      <w:start w:val="3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9">
    <w:nsid w:val="1B08280C"/>
    <w:multiLevelType w:val="singleLevel"/>
    <w:tmpl w:val="2F764A4A"/>
    <w:lvl w:ilvl="0">
      <w:start w:val="1"/>
      <w:numFmt w:val="decimal"/>
      <w:lvlText w:val="%1、"/>
      <w:lvlJc w:val="left"/>
      <w:pPr>
        <w:tabs>
          <w:tab w:val="num" w:pos="1050"/>
        </w:tabs>
        <w:ind w:left="1050" w:hanging="450"/>
      </w:pPr>
      <w:rPr>
        <w:rFonts w:hint="eastAsia"/>
      </w:rPr>
    </w:lvl>
  </w:abstractNum>
  <w:abstractNum w:abstractNumId="10">
    <w:nsid w:val="1E5150CC"/>
    <w:multiLevelType w:val="hybridMultilevel"/>
    <w:tmpl w:val="FD568C6C"/>
    <w:lvl w:ilvl="0" w:tplc="1B6A030A">
      <w:start w:val="1"/>
      <w:numFmt w:val="decimal"/>
      <w:lvlText w:val="%1."/>
      <w:lvlJc w:val="left"/>
      <w:pPr>
        <w:ind w:left="104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1FD85D2B"/>
    <w:multiLevelType w:val="hybridMultilevel"/>
    <w:tmpl w:val="B7E41ACC"/>
    <w:lvl w:ilvl="0" w:tplc="07326086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2">
    <w:nsid w:val="247E3C3A"/>
    <w:multiLevelType w:val="hybridMultilevel"/>
    <w:tmpl w:val="D60E7128"/>
    <w:lvl w:ilvl="0" w:tplc="6576D708">
      <w:start w:val="7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3">
    <w:nsid w:val="25155028"/>
    <w:multiLevelType w:val="hybridMultilevel"/>
    <w:tmpl w:val="B0DA35C0"/>
    <w:lvl w:ilvl="0" w:tplc="07326086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4">
    <w:nsid w:val="27C972DE"/>
    <w:multiLevelType w:val="hybridMultilevel"/>
    <w:tmpl w:val="79BED92C"/>
    <w:lvl w:ilvl="0" w:tplc="C1D45C14">
      <w:start w:val="1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E87439F0">
      <w:start w:val="3"/>
      <w:numFmt w:val="decimal"/>
      <w:lvlText w:val="（%2）"/>
      <w:lvlJc w:val="left"/>
      <w:pPr>
        <w:tabs>
          <w:tab w:val="num" w:pos="2140"/>
        </w:tabs>
        <w:ind w:left="2140" w:hanging="10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5">
    <w:nsid w:val="28212650"/>
    <w:multiLevelType w:val="hybridMultilevel"/>
    <w:tmpl w:val="E38AB454"/>
    <w:lvl w:ilvl="0" w:tplc="FFFFFFFF">
      <w:start w:val="1"/>
      <w:numFmt w:val="decimalFullWidth"/>
      <w:lvlText w:val="%1、"/>
      <w:lvlJc w:val="left"/>
      <w:pPr>
        <w:tabs>
          <w:tab w:val="num" w:pos="1620"/>
        </w:tabs>
        <w:ind w:left="1620" w:hanging="10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6">
    <w:nsid w:val="29991776"/>
    <w:multiLevelType w:val="singleLevel"/>
    <w:tmpl w:val="86D8AE8C"/>
    <w:lvl w:ilvl="0">
      <w:start w:val="3"/>
      <w:numFmt w:val="decimal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17">
    <w:nsid w:val="2C1A22C6"/>
    <w:multiLevelType w:val="singleLevel"/>
    <w:tmpl w:val="7E841840"/>
    <w:lvl w:ilvl="0">
      <w:start w:val="1"/>
      <w:numFmt w:val="decimal"/>
      <w:lvlText w:val="%1、"/>
      <w:lvlJc w:val="left"/>
      <w:pPr>
        <w:tabs>
          <w:tab w:val="num" w:pos="1065"/>
        </w:tabs>
        <w:ind w:left="1065" w:hanging="465"/>
      </w:pPr>
      <w:rPr>
        <w:rFonts w:hint="eastAsia"/>
      </w:rPr>
    </w:lvl>
  </w:abstractNum>
  <w:abstractNum w:abstractNumId="18">
    <w:nsid w:val="30ED2CB9"/>
    <w:multiLevelType w:val="singleLevel"/>
    <w:tmpl w:val="0668380A"/>
    <w:lvl w:ilvl="0">
      <w:start w:val="1"/>
      <w:numFmt w:val="decimalFullWidth"/>
      <w:lvlText w:val="%1、"/>
      <w:lvlJc w:val="left"/>
      <w:pPr>
        <w:tabs>
          <w:tab w:val="num" w:pos="1125"/>
        </w:tabs>
        <w:ind w:left="1125" w:hanging="585"/>
      </w:pPr>
      <w:rPr>
        <w:rFonts w:hint="eastAsia"/>
      </w:rPr>
    </w:lvl>
  </w:abstractNum>
  <w:abstractNum w:abstractNumId="19">
    <w:nsid w:val="395C36B5"/>
    <w:multiLevelType w:val="singleLevel"/>
    <w:tmpl w:val="124C50E2"/>
    <w:lvl w:ilvl="0">
      <w:start w:val="3"/>
      <w:numFmt w:val="decimalFullWidth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</w:abstractNum>
  <w:abstractNum w:abstractNumId="20">
    <w:nsid w:val="39E1216A"/>
    <w:multiLevelType w:val="singleLevel"/>
    <w:tmpl w:val="3B58054E"/>
    <w:lvl w:ilvl="0">
      <w:start w:val="1"/>
      <w:numFmt w:val="japaneseCounting"/>
      <w:lvlText w:val="%1、"/>
      <w:lvlJc w:val="left"/>
      <w:pPr>
        <w:tabs>
          <w:tab w:val="num" w:pos="1110"/>
        </w:tabs>
        <w:ind w:left="1110" w:hanging="570"/>
      </w:pPr>
      <w:rPr>
        <w:rFonts w:hint="eastAsia"/>
      </w:rPr>
    </w:lvl>
  </w:abstractNum>
  <w:abstractNum w:abstractNumId="21">
    <w:nsid w:val="3B7D57B5"/>
    <w:multiLevelType w:val="hybridMultilevel"/>
    <w:tmpl w:val="34309146"/>
    <w:lvl w:ilvl="0" w:tplc="C3AA06E8">
      <w:start w:val="3"/>
      <w:numFmt w:val="decimal"/>
      <w:lvlText w:val="%1、"/>
      <w:lvlJc w:val="left"/>
      <w:pPr>
        <w:tabs>
          <w:tab w:val="num" w:pos="1439"/>
        </w:tabs>
        <w:ind w:left="1439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9"/>
        </w:tabs>
        <w:ind w:left="155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9"/>
        </w:tabs>
        <w:ind w:left="281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9"/>
        </w:tabs>
        <w:ind w:left="407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9"/>
        </w:tabs>
        <w:ind w:left="4499" w:hanging="420"/>
      </w:pPr>
    </w:lvl>
  </w:abstractNum>
  <w:abstractNum w:abstractNumId="22">
    <w:nsid w:val="3DF473FF"/>
    <w:multiLevelType w:val="hybridMultilevel"/>
    <w:tmpl w:val="07105902"/>
    <w:lvl w:ilvl="0" w:tplc="204675BC">
      <w:start w:val="3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23">
    <w:nsid w:val="408C7CEF"/>
    <w:multiLevelType w:val="hybridMultilevel"/>
    <w:tmpl w:val="34864F1C"/>
    <w:lvl w:ilvl="0" w:tplc="54024F0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4">
    <w:nsid w:val="41D960DB"/>
    <w:multiLevelType w:val="hybridMultilevel"/>
    <w:tmpl w:val="94BA0BF8"/>
    <w:lvl w:ilvl="0" w:tplc="D88055F2">
      <w:start w:val="7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47C35126"/>
    <w:multiLevelType w:val="hybridMultilevel"/>
    <w:tmpl w:val="E5D6DFC4"/>
    <w:lvl w:ilvl="0" w:tplc="51B86EFA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4C0F211A"/>
    <w:multiLevelType w:val="singleLevel"/>
    <w:tmpl w:val="23C0FEE0"/>
    <w:lvl w:ilvl="0">
      <w:start w:val="6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27">
    <w:nsid w:val="4F7A3EAE"/>
    <w:multiLevelType w:val="hybridMultilevel"/>
    <w:tmpl w:val="F4921904"/>
    <w:lvl w:ilvl="0" w:tplc="D266237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8">
    <w:nsid w:val="50A92FBA"/>
    <w:multiLevelType w:val="hybridMultilevel"/>
    <w:tmpl w:val="B4DA9180"/>
    <w:lvl w:ilvl="0" w:tplc="96A834C4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54FC18C6"/>
    <w:multiLevelType w:val="singleLevel"/>
    <w:tmpl w:val="13AE76E8"/>
    <w:lvl w:ilvl="0">
      <w:start w:val="1"/>
      <w:numFmt w:val="decimal"/>
      <w:lvlText w:val="%1、"/>
      <w:lvlJc w:val="left"/>
      <w:pPr>
        <w:tabs>
          <w:tab w:val="num" w:pos="990"/>
        </w:tabs>
        <w:ind w:left="990" w:hanging="450"/>
      </w:pPr>
      <w:rPr>
        <w:rFonts w:hint="eastAsia"/>
      </w:rPr>
    </w:lvl>
  </w:abstractNum>
  <w:abstractNum w:abstractNumId="30">
    <w:nsid w:val="56873AD5"/>
    <w:multiLevelType w:val="hybridMultilevel"/>
    <w:tmpl w:val="93B2B7E4"/>
    <w:lvl w:ilvl="0" w:tplc="0338BC9E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1">
    <w:nsid w:val="56F833FC"/>
    <w:multiLevelType w:val="singleLevel"/>
    <w:tmpl w:val="FABCBE66"/>
    <w:lvl w:ilvl="0">
      <w:start w:val="1"/>
      <w:numFmt w:val="decimal"/>
      <w:lvlText w:val="%1、"/>
      <w:lvlJc w:val="left"/>
      <w:pPr>
        <w:tabs>
          <w:tab w:val="num" w:pos="1065"/>
        </w:tabs>
        <w:ind w:left="1065" w:hanging="465"/>
      </w:pPr>
      <w:rPr>
        <w:rFonts w:hint="eastAsia"/>
      </w:rPr>
    </w:lvl>
  </w:abstractNum>
  <w:abstractNum w:abstractNumId="32">
    <w:nsid w:val="5CEC1392"/>
    <w:multiLevelType w:val="singleLevel"/>
    <w:tmpl w:val="0D921B00"/>
    <w:lvl w:ilvl="0">
      <w:start w:val="1"/>
      <w:numFmt w:val="japaneseCounting"/>
      <w:lvlText w:val="%1、"/>
      <w:lvlJc w:val="left"/>
      <w:pPr>
        <w:tabs>
          <w:tab w:val="num" w:pos="1200"/>
        </w:tabs>
        <w:ind w:left="1200" w:hanging="600"/>
      </w:pPr>
      <w:rPr>
        <w:rFonts w:hint="eastAsia"/>
      </w:rPr>
    </w:lvl>
  </w:abstractNum>
  <w:abstractNum w:abstractNumId="33">
    <w:nsid w:val="614A130D"/>
    <w:multiLevelType w:val="singleLevel"/>
    <w:tmpl w:val="15049D38"/>
    <w:lvl w:ilvl="0">
      <w:start w:val="1"/>
      <w:numFmt w:val="decimal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34">
    <w:nsid w:val="66A75C91"/>
    <w:multiLevelType w:val="hybridMultilevel"/>
    <w:tmpl w:val="D4DA40A2"/>
    <w:lvl w:ilvl="0" w:tplc="FE2C8C5A">
      <w:start w:val="5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5">
    <w:nsid w:val="71203668"/>
    <w:multiLevelType w:val="hybridMultilevel"/>
    <w:tmpl w:val="3D7AD446"/>
    <w:lvl w:ilvl="0" w:tplc="03B8E3DE">
      <w:start w:val="1"/>
      <w:numFmt w:val="japaneseCount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36">
    <w:nsid w:val="71CD2135"/>
    <w:multiLevelType w:val="hybridMultilevel"/>
    <w:tmpl w:val="426ED7F2"/>
    <w:lvl w:ilvl="0" w:tplc="A89AAF2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>
    <w:nsid w:val="74220A0B"/>
    <w:multiLevelType w:val="hybridMultilevel"/>
    <w:tmpl w:val="5C0CBFC6"/>
    <w:lvl w:ilvl="0" w:tplc="BC1E5B34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8">
    <w:nsid w:val="7AA02C4E"/>
    <w:multiLevelType w:val="singleLevel"/>
    <w:tmpl w:val="AF947584"/>
    <w:lvl w:ilvl="0">
      <w:start w:val="1"/>
      <w:numFmt w:val="decimal"/>
      <w:lvlText w:val="%1、"/>
      <w:lvlJc w:val="left"/>
      <w:pPr>
        <w:tabs>
          <w:tab w:val="num" w:pos="990"/>
        </w:tabs>
        <w:ind w:left="990" w:hanging="450"/>
      </w:pPr>
      <w:rPr>
        <w:rFonts w:hint="eastAsia"/>
      </w:rPr>
    </w:lvl>
  </w:abstractNum>
  <w:abstractNum w:abstractNumId="39">
    <w:nsid w:val="7AC401E1"/>
    <w:multiLevelType w:val="hybridMultilevel"/>
    <w:tmpl w:val="1FEC2044"/>
    <w:lvl w:ilvl="0" w:tplc="86D636F8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40">
    <w:nsid w:val="7BB65182"/>
    <w:multiLevelType w:val="hybridMultilevel"/>
    <w:tmpl w:val="98EAEB6E"/>
    <w:lvl w:ilvl="0" w:tplc="07326086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41">
    <w:nsid w:val="7CBF05C7"/>
    <w:multiLevelType w:val="singleLevel"/>
    <w:tmpl w:val="BA027C00"/>
    <w:lvl w:ilvl="0">
      <w:start w:val="4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42">
    <w:nsid w:val="7FCD40FE"/>
    <w:multiLevelType w:val="singleLevel"/>
    <w:tmpl w:val="1F544786"/>
    <w:lvl w:ilvl="0">
      <w:start w:val="1"/>
      <w:numFmt w:val="decimal"/>
      <w:lvlText w:val="%1、"/>
      <w:lvlJc w:val="left"/>
      <w:pPr>
        <w:tabs>
          <w:tab w:val="num" w:pos="1065"/>
        </w:tabs>
        <w:ind w:left="1065" w:hanging="465"/>
      </w:pPr>
      <w:rPr>
        <w:rFonts w:hint="eastAsia"/>
      </w:rPr>
    </w:lvl>
  </w:abstractNum>
  <w:num w:numId="1">
    <w:abstractNumId w:val="20"/>
  </w:num>
  <w:num w:numId="2">
    <w:abstractNumId w:val="38"/>
  </w:num>
  <w:num w:numId="3">
    <w:abstractNumId w:val="29"/>
  </w:num>
  <w:num w:numId="4">
    <w:abstractNumId w:val="19"/>
  </w:num>
  <w:num w:numId="5">
    <w:abstractNumId w:val="18"/>
  </w:num>
  <w:num w:numId="6">
    <w:abstractNumId w:val="15"/>
  </w:num>
  <w:num w:numId="7">
    <w:abstractNumId w:val="14"/>
  </w:num>
  <w:num w:numId="8">
    <w:abstractNumId w:val="12"/>
  </w:num>
  <w:num w:numId="9">
    <w:abstractNumId w:val="32"/>
  </w:num>
  <w:num w:numId="10">
    <w:abstractNumId w:val="42"/>
  </w:num>
  <w:num w:numId="11">
    <w:abstractNumId w:val="9"/>
  </w:num>
  <w:num w:numId="12">
    <w:abstractNumId w:val="17"/>
  </w:num>
  <w:num w:numId="13">
    <w:abstractNumId w:val="31"/>
  </w:num>
  <w:num w:numId="14">
    <w:abstractNumId w:val="6"/>
  </w:num>
  <w:num w:numId="15">
    <w:abstractNumId w:val="33"/>
  </w:num>
  <w:num w:numId="16">
    <w:abstractNumId w:val="16"/>
  </w:num>
  <w:num w:numId="17">
    <w:abstractNumId w:val="41"/>
  </w:num>
  <w:num w:numId="18">
    <w:abstractNumId w:val="26"/>
  </w:num>
  <w:num w:numId="19">
    <w:abstractNumId w:val="21"/>
  </w:num>
  <w:num w:numId="20">
    <w:abstractNumId w:val="34"/>
  </w:num>
  <w:num w:numId="21">
    <w:abstractNumId w:val="4"/>
  </w:num>
  <w:num w:numId="22">
    <w:abstractNumId w:val="23"/>
  </w:num>
  <w:num w:numId="23">
    <w:abstractNumId w:val="39"/>
  </w:num>
  <w:num w:numId="24">
    <w:abstractNumId w:val="30"/>
  </w:num>
  <w:num w:numId="25">
    <w:abstractNumId w:val="27"/>
  </w:num>
  <w:num w:numId="26">
    <w:abstractNumId w:val="37"/>
  </w:num>
  <w:num w:numId="27">
    <w:abstractNumId w:val="28"/>
  </w:num>
  <w:num w:numId="28">
    <w:abstractNumId w:val="24"/>
  </w:num>
  <w:num w:numId="29">
    <w:abstractNumId w:val="10"/>
  </w:num>
  <w:num w:numId="30">
    <w:abstractNumId w:val="3"/>
  </w:num>
  <w:num w:numId="31">
    <w:abstractNumId w:val="35"/>
  </w:num>
  <w:num w:numId="32">
    <w:abstractNumId w:val="36"/>
  </w:num>
  <w:num w:numId="33">
    <w:abstractNumId w:val="22"/>
  </w:num>
  <w:num w:numId="34">
    <w:abstractNumId w:val="8"/>
  </w:num>
  <w:num w:numId="35">
    <w:abstractNumId w:val="25"/>
  </w:num>
  <w:num w:numId="36">
    <w:abstractNumId w:val="7"/>
  </w:num>
  <w:num w:numId="37">
    <w:abstractNumId w:val="2"/>
  </w:num>
  <w:num w:numId="38">
    <w:abstractNumId w:val="0"/>
  </w:num>
  <w:num w:numId="39">
    <w:abstractNumId w:val="1"/>
  </w:num>
  <w:num w:numId="40">
    <w:abstractNumId w:val="40"/>
  </w:num>
  <w:num w:numId="41">
    <w:abstractNumId w:val="11"/>
  </w:num>
  <w:num w:numId="42">
    <w:abstractNumId w:val="13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grammar="clean"/>
  <w:attachedTemplate r:id="rId1"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112"/>
    <w:rsid w:val="00017966"/>
    <w:rsid w:val="00020F6F"/>
    <w:rsid w:val="0002563B"/>
    <w:rsid w:val="00034B51"/>
    <w:rsid w:val="000445BB"/>
    <w:rsid w:val="00046D1B"/>
    <w:rsid w:val="00047BA6"/>
    <w:rsid w:val="000514A0"/>
    <w:rsid w:val="00054B5C"/>
    <w:rsid w:val="00065369"/>
    <w:rsid w:val="00094812"/>
    <w:rsid w:val="000A0BC9"/>
    <w:rsid w:val="000A3F8D"/>
    <w:rsid w:val="000A4460"/>
    <w:rsid w:val="000B09DC"/>
    <w:rsid w:val="000B12BA"/>
    <w:rsid w:val="000D6319"/>
    <w:rsid w:val="000E3E98"/>
    <w:rsid w:val="000E5B15"/>
    <w:rsid w:val="000F7D7F"/>
    <w:rsid w:val="00113A43"/>
    <w:rsid w:val="00122BC1"/>
    <w:rsid w:val="001262B4"/>
    <w:rsid w:val="00130417"/>
    <w:rsid w:val="00137030"/>
    <w:rsid w:val="001379ED"/>
    <w:rsid w:val="00140C38"/>
    <w:rsid w:val="001551DA"/>
    <w:rsid w:val="00172B22"/>
    <w:rsid w:val="00176B4B"/>
    <w:rsid w:val="00183D86"/>
    <w:rsid w:val="00186548"/>
    <w:rsid w:val="001945BE"/>
    <w:rsid w:val="001B6F74"/>
    <w:rsid w:val="001C4073"/>
    <w:rsid w:val="001E0570"/>
    <w:rsid w:val="001F5FE3"/>
    <w:rsid w:val="001F62C2"/>
    <w:rsid w:val="002142CC"/>
    <w:rsid w:val="002462EF"/>
    <w:rsid w:val="00262507"/>
    <w:rsid w:val="00264857"/>
    <w:rsid w:val="00266F91"/>
    <w:rsid w:val="0027019C"/>
    <w:rsid w:val="00274F30"/>
    <w:rsid w:val="00275316"/>
    <w:rsid w:val="0029101C"/>
    <w:rsid w:val="002953A1"/>
    <w:rsid w:val="0029791B"/>
    <w:rsid w:val="002A695B"/>
    <w:rsid w:val="002C7C8C"/>
    <w:rsid w:val="002D00E4"/>
    <w:rsid w:val="002D659E"/>
    <w:rsid w:val="002D6966"/>
    <w:rsid w:val="002E1405"/>
    <w:rsid w:val="002E1AD2"/>
    <w:rsid w:val="00301967"/>
    <w:rsid w:val="0033621A"/>
    <w:rsid w:val="003522BC"/>
    <w:rsid w:val="00362306"/>
    <w:rsid w:val="00362A56"/>
    <w:rsid w:val="00374B80"/>
    <w:rsid w:val="003A2261"/>
    <w:rsid w:val="003E3717"/>
    <w:rsid w:val="003F0612"/>
    <w:rsid w:val="00424C05"/>
    <w:rsid w:val="00440824"/>
    <w:rsid w:val="00450ED5"/>
    <w:rsid w:val="00454D7A"/>
    <w:rsid w:val="00456A75"/>
    <w:rsid w:val="00457611"/>
    <w:rsid w:val="00470174"/>
    <w:rsid w:val="00470BF2"/>
    <w:rsid w:val="00483FFC"/>
    <w:rsid w:val="004A5360"/>
    <w:rsid w:val="004B2997"/>
    <w:rsid w:val="004C5B78"/>
    <w:rsid w:val="004C6768"/>
    <w:rsid w:val="004D5B75"/>
    <w:rsid w:val="004D61BB"/>
    <w:rsid w:val="004F795B"/>
    <w:rsid w:val="00500DC1"/>
    <w:rsid w:val="0051039B"/>
    <w:rsid w:val="0052708C"/>
    <w:rsid w:val="00530AD4"/>
    <w:rsid w:val="00540CE5"/>
    <w:rsid w:val="0055524F"/>
    <w:rsid w:val="0056785A"/>
    <w:rsid w:val="0057032D"/>
    <w:rsid w:val="005E65D9"/>
    <w:rsid w:val="005F1C17"/>
    <w:rsid w:val="00601B5C"/>
    <w:rsid w:val="00615573"/>
    <w:rsid w:val="00621BFB"/>
    <w:rsid w:val="0064647C"/>
    <w:rsid w:val="00647A13"/>
    <w:rsid w:val="00661FCE"/>
    <w:rsid w:val="00662FC9"/>
    <w:rsid w:val="00666EB2"/>
    <w:rsid w:val="00671589"/>
    <w:rsid w:val="0067321B"/>
    <w:rsid w:val="006941EB"/>
    <w:rsid w:val="0069570F"/>
    <w:rsid w:val="006963E0"/>
    <w:rsid w:val="006A301C"/>
    <w:rsid w:val="006A6CA0"/>
    <w:rsid w:val="006B1BE1"/>
    <w:rsid w:val="006B6E09"/>
    <w:rsid w:val="006C63B5"/>
    <w:rsid w:val="006D0590"/>
    <w:rsid w:val="006E2AFD"/>
    <w:rsid w:val="006E2F42"/>
    <w:rsid w:val="006F3CBC"/>
    <w:rsid w:val="00701679"/>
    <w:rsid w:val="00705D12"/>
    <w:rsid w:val="007149E2"/>
    <w:rsid w:val="00715A54"/>
    <w:rsid w:val="00717071"/>
    <w:rsid w:val="007359A8"/>
    <w:rsid w:val="007647C2"/>
    <w:rsid w:val="0076529E"/>
    <w:rsid w:val="00771E34"/>
    <w:rsid w:val="00786AA7"/>
    <w:rsid w:val="007907AB"/>
    <w:rsid w:val="00797F53"/>
    <w:rsid w:val="007A1997"/>
    <w:rsid w:val="007C1212"/>
    <w:rsid w:val="007C7CA8"/>
    <w:rsid w:val="007D1722"/>
    <w:rsid w:val="007D5B75"/>
    <w:rsid w:val="007D5BCA"/>
    <w:rsid w:val="007E6745"/>
    <w:rsid w:val="007F7189"/>
    <w:rsid w:val="007F7CB2"/>
    <w:rsid w:val="00806460"/>
    <w:rsid w:val="00837A2B"/>
    <w:rsid w:val="0086704B"/>
    <w:rsid w:val="00882498"/>
    <w:rsid w:val="00886C21"/>
    <w:rsid w:val="008B790F"/>
    <w:rsid w:val="008F1728"/>
    <w:rsid w:val="00900224"/>
    <w:rsid w:val="009229B0"/>
    <w:rsid w:val="00932F4C"/>
    <w:rsid w:val="0094698F"/>
    <w:rsid w:val="00952E37"/>
    <w:rsid w:val="009548A5"/>
    <w:rsid w:val="00965FF6"/>
    <w:rsid w:val="00972998"/>
    <w:rsid w:val="009856FD"/>
    <w:rsid w:val="009C2B8D"/>
    <w:rsid w:val="009C5ACF"/>
    <w:rsid w:val="009D5695"/>
    <w:rsid w:val="009D628D"/>
    <w:rsid w:val="009E6E10"/>
    <w:rsid w:val="00A05D0A"/>
    <w:rsid w:val="00A0601F"/>
    <w:rsid w:val="00A17D3B"/>
    <w:rsid w:val="00A36675"/>
    <w:rsid w:val="00A62CD2"/>
    <w:rsid w:val="00A72729"/>
    <w:rsid w:val="00A93711"/>
    <w:rsid w:val="00A95432"/>
    <w:rsid w:val="00AB7112"/>
    <w:rsid w:val="00AF4162"/>
    <w:rsid w:val="00AF56E7"/>
    <w:rsid w:val="00B177C7"/>
    <w:rsid w:val="00B25B2E"/>
    <w:rsid w:val="00B26173"/>
    <w:rsid w:val="00B403A0"/>
    <w:rsid w:val="00B45EDD"/>
    <w:rsid w:val="00B558DF"/>
    <w:rsid w:val="00B6444F"/>
    <w:rsid w:val="00B658AA"/>
    <w:rsid w:val="00B7788C"/>
    <w:rsid w:val="00B8616A"/>
    <w:rsid w:val="00BB7C7A"/>
    <w:rsid w:val="00C118A8"/>
    <w:rsid w:val="00C12D63"/>
    <w:rsid w:val="00C24529"/>
    <w:rsid w:val="00C30E9C"/>
    <w:rsid w:val="00C463A3"/>
    <w:rsid w:val="00C56AC7"/>
    <w:rsid w:val="00C60C4F"/>
    <w:rsid w:val="00CC00FB"/>
    <w:rsid w:val="00CD323F"/>
    <w:rsid w:val="00CF79F2"/>
    <w:rsid w:val="00D14551"/>
    <w:rsid w:val="00D20745"/>
    <w:rsid w:val="00D303DD"/>
    <w:rsid w:val="00D37035"/>
    <w:rsid w:val="00D42030"/>
    <w:rsid w:val="00DA517B"/>
    <w:rsid w:val="00DA67D8"/>
    <w:rsid w:val="00DB3A6F"/>
    <w:rsid w:val="00DB5E18"/>
    <w:rsid w:val="00DB6FEF"/>
    <w:rsid w:val="00DC7DB6"/>
    <w:rsid w:val="00DD5E41"/>
    <w:rsid w:val="00E27270"/>
    <w:rsid w:val="00E37E2F"/>
    <w:rsid w:val="00E45809"/>
    <w:rsid w:val="00E46FC8"/>
    <w:rsid w:val="00E8237A"/>
    <w:rsid w:val="00E87142"/>
    <w:rsid w:val="00E871D8"/>
    <w:rsid w:val="00E90A8D"/>
    <w:rsid w:val="00E917B7"/>
    <w:rsid w:val="00E94DD6"/>
    <w:rsid w:val="00EA045A"/>
    <w:rsid w:val="00EB3D84"/>
    <w:rsid w:val="00EC030F"/>
    <w:rsid w:val="00EC2D0B"/>
    <w:rsid w:val="00EE57A4"/>
    <w:rsid w:val="00EE7423"/>
    <w:rsid w:val="00EF4DFF"/>
    <w:rsid w:val="00F05222"/>
    <w:rsid w:val="00F13D7B"/>
    <w:rsid w:val="00F14B8E"/>
    <w:rsid w:val="00F244E9"/>
    <w:rsid w:val="00F4187A"/>
    <w:rsid w:val="00F73174"/>
    <w:rsid w:val="00FB4034"/>
    <w:rsid w:val="00FC502F"/>
    <w:rsid w:val="00FC6BDE"/>
    <w:rsid w:val="00FD51AD"/>
    <w:rsid w:val="00FF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1FCE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Char"/>
    <w:qFormat/>
    <w:rsid w:val="00FD51A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61FCE"/>
    <w:rPr>
      <w:rFonts w:ascii="仿宋_GB2312" w:eastAsia="仿宋_GB2312"/>
      <w:sz w:val="30"/>
    </w:rPr>
  </w:style>
  <w:style w:type="paragraph" w:styleId="a4">
    <w:name w:val="Body Text Indent"/>
    <w:basedOn w:val="a"/>
    <w:link w:val="Char"/>
    <w:rsid w:val="00661FCE"/>
    <w:pPr>
      <w:ind w:firstLine="540"/>
    </w:pPr>
    <w:rPr>
      <w:rFonts w:ascii="Courier New" w:hAnsi="Courier New"/>
      <w:sz w:val="28"/>
    </w:rPr>
  </w:style>
  <w:style w:type="character" w:customStyle="1" w:styleId="Char">
    <w:name w:val="正文文本缩进 Char"/>
    <w:link w:val="a4"/>
    <w:rsid w:val="001379ED"/>
    <w:rPr>
      <w:rFonts w:ascii="Courier New" w:eastAsia="宋体" w:hAnsi="Courier New"/>
      <w:kern w:val="2"/>
      <w:sz w:val="28"/>
      <w:lang w:val="en-US" w:eastAsia="zh-CN" w:bidi="ar-SA"/>
    </w:rPr>
  </w:style>
  <w:style w:type="paragraph" w:styleId="a5">
    <w:name w:val="footer"/>
    <w:basedOn w:val="a"/>
    <w:link w:val="Char0"/>
    <w:rsid w:val="00661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379ED"/>
    <w:rPr>
      <w:rFonts w:eastAsia="宋体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661FCE"/>
  </w:style>
  <w:style w:type="paragraph" w:styleId="a7">
    <w:name w:val="header"/>
    <w:basedOn w:val="a"/>
    <w:link w:val="Char1"/>
    <w:rsid w:val="00661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7"/>
    <w:rsid w:val="001379ED"/>
    <w:rPr>
      <w:rFonts w:eastAsia="宋体"/>
      <w:kern w:val="2"/>
      <w:sz w:val="18"/>
      <w:szCs w:val="18"/>
      <w:lang w:val="en-US" w:eastAsia="zh-CN" w:bidi="ar-SA"/>
    </w:rPr>
  </w:style>
  <w:style w:type="paragraph" w:styleId="a8">
    <w:name w:val="Balloon Text"/>
    <w:basedOn w:val="a"/>
    <w:semiHidden/>
    <w:rsid w:val="00661FCE"/>
    <w:rPr>
      <w:sz w:val="18"/>
      <w:szCs w:val="18"/>
    </w:rPr>
  </w:style>
  <w:style w:type="paragraph" w:customStyle="1" w:styleId="Char10">
    <w:name w:val="Char1"/>
    <w:basedOn w:val="a"/>
    <w:semiHidden/>
    <w:rsid w:val="00B177C7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lang w:eastAsia="en-US"/>
    </w:rPr>
  </w:style>
  <w:style w:type="table" w:styleId="a9">
    <w:name w:val="Table Grid"/>
    <w:basedOn w:val="a1"/>
    <w:rsid w:val="000A0BC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1379ED"/>
    <w:rPr>
      <w:color w:val="0000FF"/>
      <w:u w:val="single"/>
    </w:rPr>
  </w:style>
  <w:style w:type="paragraph" w:styleId="ab">
    <w:name w:val="Document Map"/>
    <w:basedOn w:val="a"/>
    <w:link w:val="Char2"/>
    <w:rsid w:val="001379ED"/>
    <w:rPr>
      <w:rFonts w:ascii="宋体"/>
      <w:sz w:val="18"/>
      <w:szCs w:val="18"/>
    </w:rPr>
  </w:style>
  <w:style w:type="character" w:customStyle="1" w:styleId="Char2">
    <w:name w:val="文档结构图 Char"/>
    <w:link w:val="ab"/>
    <w:rsid w:val="001379ED"/>
    <w:rPr>
      <w:rFonts w:ascii="宋体" w:eastAsia="宋体"/>
      <w:kern w:val="2"/>
      <w:sz w:val="18"/>
      <w:szCs w:val="18"/>
      <w:lang w:val="en-US" w:eastAsia="zh-CN" w:bidi="ar-SA"/>
    </w:rPr>
  </w:style>
  <w:style w:type="paragraph" w:styleId="ac">
    <w:name w:val="No Spacing"/>
    <w:link w:val="Char3"/>
    <w:qFormat/>
    <w:rsid w:val="001379ED"/>
    <w:rPr>
      <w:rFonts w:ascii="Calibri" w:hAnsi="Calibri"/>
      <w:sz w:val="22"/>
      <w:szCs w:val="22"/>
    </w:rPr>
  </w:style>
  <w:style w:type="character" w:customStyle="1" w:styleId="Char3">
    <w:name w:val="无间隔 Char"/>
    <w:link w:val="ac"/>
    <w:rsid w:val="001379ED"/>
    <w:rPr>
      <w:rFonts w:ascii="Calibri" w:hAnsi="Calibri"/>
      <w:sz w:val="22"/>
      <w:szCs w:val="22"/>
      <w:lang w:val="en-US" w:eastAsia="zh-CN" w:bidi="ar-SA"/>
    </w:rPr>
  </w:style>
  <w:style w:type="paragraph" w:styleId="ad">
    <w:name w:val="Normal (Web)"/>
    <w:basedOn w:val="a"/>
    <w:rsid w:val="00C2452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Body Text"/>
    <w:basedOn w:val="a"/>
    <w:rsid w:val="0057032D"/>
    <w:pPr>
      <w:widowControl/>
      <w:jc w:val="left"/>
    </w:pPr>
    <w:rPr>
      <w:kern w:val="0"/>
      <w:sz w:val="24"/>
    </w:rPr>
  </w:style>
  <w:style w:type="paragraph" w:styleId="20">
    <w:name w:val="Body Text Indent 2"/>
    <w:basedOn w:val="a"/>
    <w:rsid w:val="0057032D"/>
    <w:pPr>
      <w:ind w:firstLineChars="200" w:firstLine="640"/>
    </w:pPr>
    <w:rPr>
      <w:rFonts w:ascii="仿宋_GB2312" w:eastAsia="仿宋_GB2312"/>
      <w:sz w:val="32"/>
      <w:szCs w:val="24"/>
    </w:rPr>
  </w:style>
  <w:style w:type="character" w:customStyle="1" w:styleId="artcontent">
    <w:name w:val="artcontent"/>
    <w:rsid w:val="0057032D"/>
    <w:rPr>
      <w:spacing w:val="360"/>
      <w:sz w:val="22"/>
      <w:szCs w:val="22"/>
    </w:rPr>
  </w:style>
  <w:style w:type="character" w:customStyle="1" w:styleId="2Char">
    <w:name w:val="标题 2 Char"/>
    <w:link w:val="2"/>
    <w:rsid w:val="00FD51AD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paragraph" w:customStyle="1" w:styleId="af">
    <w:name w:val="内文"/>
    <w:link w:val="Char4"/>
    <w:rsid w:val="000E5B15"/>
    <w:pPr>
      <w:widowControl w:val="0"/>
      <w:autoSpaceDE w:val="0"/>
      <w:autoSpaceDN w:val="0"/>
      <w:adjustRightInd w:val="0"/>
      <w:spacing w:line="360" w:lineRule="exact"/>
      <w:ind w:firstLine="420"/>
      <w:jc w:val="both"/>
    </w:pPr>
    <w:rPr>
      <w:color w:val="000000"/>
      <w:sz w:val="21"/>
      <w:szCs w:val="21"/>
    </w:rPr>
  </w:style>
  <w:style w:type="character" w:customStyle="1" w:styleId="Char4">
    <w:name w:val="内文 Char"/>
    <w:link w:val="af"/>
    <w:rsid w:val="000E5B15"/>
    <w:rPr>
      <w:color w:val="000000"/>
      <w:sz w:val="21"/>
      <w:szCs w:val="21"/>
      <w:lang w:val="en-US" w:eastAsia="zh-CN" w:bidi="ar-SA"/>
    </w:rPr>
  </w:style>
  <w:style w:type="paragraph" w:customStyle="1" w:styleId="af0">
    <w:name w:val="小标黑（章）"/>
    <w:basedOn w:val="af"/>
    <w:link w:val="Char5"/>
    <w:rsid w:val="000E5B15"/>
    <w:pPr>
      <w:spacing w:before="200" w:after="200"/>
      <w:ind w:firstLine="0"/>
      <w:jc w:val="center"/>
    </w:pPr>
    <w:rPr>
      <w:rFonts w:eastAsia="黑体"/>
      <w:sz w:val="24"/>
      <w:szCs w:val="24"/>
    </w:rPr>
  </w:style>
  <w:style w:type="character" w:customStyle="1" w:styleId="Char5">
    <w:name w:val="小标黑（章） Char"/>
    <w:link w:val="af0"/>
    <w:rsid w:val="000E5B15"/>
    <w:rPr>
      <w:rFonts w:eastAsia="黑体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bgs\Application%20Data\Microsoft\Templates\A4&#25991;&#20214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A4文件模板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>北京煤炭工业学校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党政办公室文件</dc:title>
  <dc:subject/>
  <dc:creator>刘建新</dc:creator>
  <cp:keywords/>
  <cp:lastModifiedBy>wyx</cp:lastModifiedBy>
  <cp:revision>2</cp:revision>
  <cp:lastPrinted>2012-03-05T01:22:00Z</cp:lastPrinted>
  <dcterms:created xsi:type="dcterms:W3CDTF">2020-09-01T01:29:00Z</dcterms:created>
  <dcterms:modified xsi:type="dcterms:W3CDTF">2020-09-01T01:29:00Z</dcterms:modified>
</cp:coreProperties>
</file>